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8F20A0" w14:textId="0EA26134" w:rsidR="00140752" w:rsidRPr="006558D5" w:rsidRDefault="00140752" w:rsidP="006558D5">
      <w:pPr>
        <w:pStyle w:val="IGMAbsenderfett"/>
        <w:rPr>
          <w:rFonts w:ascii="Meta IGM T" w:hAnsi="Meta IGM T"/>
          <w:sz w:val="20"/>
          <w:szCs w:val="20"/>
        </w:rPr>
      </w:pPr>
      <w:r w:rsidRPr="000320E4">
        <w:rPr>
          <w:sz w:val="20"/>
          <w:szCs w:val="20"/>
        </w:rPr>
        <w:t xml:space="preserve">IG </w:t>
      </w:r>
      <w:proofErr w:type="spellStart"/>
      <w:r w:rsidRPr="006558D5">
        <w:rPr>
          <w:rFonts w:ascii="Meta IGM T" w:hAnsi="Meta IGM T"/>
          <w:sz w:val="20"/>
          <w:szCs w:val="20"/>
        </w:rPr>
        <w:t>Metall</w:t>
      </w:r>
      <w:r w:rsidR="00762BFE">
        <w:rPr>
          <w:rFonts w:ascii="Meta IGM T" w:hAnsi="Meta IGM T"/>
          <w:sz w:val="20"/>
          <w:szCs w:val="20"/>
        </w:rPr>
        <w:t>Gliederung</w:t>
      </w:r>
      <w:proofErr w:type="spellEnd"/>
    </w:p>
    <w:p w14:paraId="05E37DDC" w14:textId="0053A710" w:rsidR="00140752" w:rsidRPr="00E505C9" w:rsidRDefault="00762BFE" w:rsidP="006558D5">
      <w:pPr>
        <w:pStyle w:val="IGMAbsender"/>
        <w:rPr>
          <w:color w:val="auto"/>
        </w:rPr>
      </w:pPr>
      <w:r>
        <w:rPr>
          <w:color w:val="auto"/>
        </w:rPr>
        <w:t>Anschrift</w:t>
      </w:r>
    </w:p>
    <w:p w14:paraId="03600B56" w14:textId="77777777" w:rsidR="006558D5" w:rsidRDefault="006558D5" w:rsidP="006558D5">
      <w:pPr>
        <w:pStyle w:val="IGMAbsender"/>
        <w:rPr>
          <w:rFonts w:cs="Arial"/>
          <w:color w:val="auto"/>
          <w:sz w:val="30"/>
          <w:szCs w:val="30"/>
        </w:rPr>
      </w:pPr>
    </w:p>
    <w:p w14:paraId="169F8E61" w14:textId="77777777" w:rsidR="00E505C9" w:rsidRDefault="00E505C9" w:rsidP="006558D5">
      <w:pPr>
        <w:pStyle w:val="IGMAbsender"/>
        <w:rPr>
          <w:rFonts w:cs="Arial"/>
          <w:color w:val="auto"/>
          <w:sz w:val="30"/>
          <w:szCs w:val="30"/>
        </w:rPr>
      </w:pPr>
      <w:r>
        <w:rPr>
          <w:rFonts w:cs="Arial"/>
          <w:color w:val="auto"/>
          <w:sz w:val="30"/>
          <w:szCs w:val="30"/>
        </w:rPr>
        <w:t>An die</w:t>
      </w:r>
    </w:p>
    <w:p w14:paraId="0225D232" w14:textId="77777777" w:rsidR="00E505C9" w:rsidRDefault="00E505C9" w:rsidP="006558D5">
      <w:pPr>
        <w:pStyle w:val="IGMAbsender"/>
        <w:rPr>
          <w:rFonts w:cs="Arial"/>
          <w:color w:val="auto"/>
          <w:sz w:val="30"/>
          <w:szCs w:val="30"/>
        </w:rPr>
      </w:pPr>
      <w:r>
        <w:rPr>
          <w:rFonts w:cs="Arial"/>
          <w:color w:val="auto"/>
          <w:sz w:val="30"/>
          <w:szCs w:val="30"/>
        </w:rPr>
        <w:t>Betriebsrätinnen und Betriebsräte</w:t>
      </w:r>
    </w:p>
    <w:p w14:paraId="7FFD690E" w14:textId="2C96AC47" w:rsidR="00E505C9" w:rsidRDefault="00E505C9" w:rsidP="006558D5">
      <w:pPr>
        <w:pStyle w:val="IGMAbsender"/>
        <w:rPr>
          <w:rFonts w:cs="Arial"/>
          <w:color w:val="auto"/>
          <w:sz w:val="30"/>
          <w:szCs w:val="30"/>
        </w:rPr>
      </w:pPr>
      <w:r>
        <w:rPr>
          <w:rFonts w:cs="Arial"/>
          <w:color w:val="auto"/>
          <w:sz w:val="30"/>
          <w:szCs w:val="30"/>
        </w:rPr>
        <w:t xml:space="preserve">sowie die Jugend- und </w:t>
      </w:r>
      <w:r w:rsidR="008149D7">
        <w:rPr>
          <w:rFonts w:cs="Arial"/>
          <w:color w:val="auto"/>
          <w:sz w:val="30"/>
          <w:szCs w:val="30"/>
        </w:rPr>
        <w:t>Auszubildendenvertreter*i</w:t>
      </w:r>
      <w:r>
        <w:rPr>
          <w:rFonts w:cs="Arial"/>
          <w:color w:val="auto"/>
          <w:sz w:val="30"/>
          <w:szCs w:val="30"/>
        </w:rPr>
        <w:t>nnen</w:t>
      </w:r>
    </w:p>
    <w:p w14:paraId="37B43453" w14:textId="40B0C596" w:rsidR="00E505C9" w:rsidRDefault="00E505C9" w:rsidP="006558D5">
      <w:pPr>
        <w:pStyle w:val="IGMAbsender"/>
        <w:rPr>
          <w:rFonts w:cs="Arial"/>
          <w:color w:val="auto"/>
          <w:sz w:val="30"/>
          <w:szCs w:val="30"/>
        </w:rPr>
      </w:pPr>
      <w:r>
        <w:rPr>
          <w:rFonts w:cs="Arial"/>
          <w:color w:val="auto"/>
          <w:sz w:val="30"/>
          <w:szCs w:val="30"/>
        </w:rPr>
        <w:t xml:space="preserve">der Betriebe im IGM Geschäftsstellenbereich </w:t>
      </w:r>
      <w:r w:rsidR="008149D7" w:rsidRPr="008149D7">
        <w:rPr>
          <w:rFonts w:cs="Arial"/>
          <w:color w:val="FF0000"/>
          <w:sz w:val="30"/>
          <w:szCs w:val="30"/>
        </w:rPr>
        <w:t>NAME</w:t>
      </w:r>
    </w:p>
    <w:p w14:paraId="174836D6" w14:textId="77777777" w:rsidR="00E505C9" w:rsidRDefault="00E505C9" w:rsidP="006558D5">
      <w:pPr>
        <w:pStyle w:val="IGMAbsender"/>
        <w:rPr>
          <w:rFonts w:cs="Arial"/>
          <w:color w:val="auto"/>
          <w:sz w:val="30"/>
          <w:szCs w:val="30"/>
        </w:rPr>
      </w:pPr>
    </w:p>
    <w:p w14:paraId="486C6BAF" w14:textId="77777777" w:rsidR="00E505C9" w:rsidRDefault="00E505C9" w:rsidP="006558D5">
      <w:pPr>
        <w:pStyle w:val="IGMAbsender"/>
        <w:rPr>
          <w:rFonts w:cs="Arial"/>
          <w:color w:val="auto"/>
          <w:sz w:val="30"/>
          <w:szCs w:val="30"/>
        </w:rPr>
      </w:pPr>
    </w:p>
    <w:p w14:paraId="026BFE68" w14:textId="77777777" w:rsidR="00E505C9" w:rsidRPr="00E505C9" w:rsidRDefault="00E505C9" w:rsidP="006558D5">
      <w:pPr>
        <w:pStyle w:val="IGMAbsender"/>
        <w:rPr>
          <w:rFonts w:cs="Arial"/>
          <w:color w:val="auto"/>
        </w:rPr>
      </w:pPr>
    </w:p>
    <w:p w14:paraId="040B897E" w14:textId="77777777" w:rsidR="00E505C9" w:rsidRPr="00E505C9" w:rsidRDefault="00E505C9" w:rsidP="00E505C9">
      <w:pPr>
        <w:spacing w:line="240" w:lineRule="auto"/>
        <w:jc w:val="both"/>
        <w:rPr>
          <w:rFonts w:ascii="Meta IGM" w:hAnsi="Meta IGM"/>
          <w:sz w:val="24"/>
          <w:szCs w:val="24"/>
        </w:rPr>
      </w:pPr>
      <w:r w:rsidRPr="00E505C9">
        <w:rPr>
          <w:rFonts w:ascii="Meta IGM" w:hAnsi="Meta IGM"/>
          <w:sz w:val="24"/>
          <w:szCs w:val="24"/>
        </w:rPr>
        <w:t>Liebe Kolleginnen und Kollegen,</w:t>
      </w:r>
    </w:p>
    <w:p w14:paraId="49A6529C" w14:textId="77777777" w:rsidR="00E505C9" w:rsidRPr="00E505C9" w:rsidRDefault="00E505C9" w:rsidP="00E505C9">
      <w:pPr>
        <w:spacing w:line="240" w:lineRule="auto"/>
        <w:jc w:val="both"/>
        <w:rPr>
          <w:rFonts w:ascii="Meta IGM" w:hAnsi="Meta IGM"/>
          <w:sz w:val="24"/>
          <w:szCs w:val="24"/>
        </w:rPr>
      </w:pPr>
    </w:p>
    <w:p w14:paraId="0CBBFF1C" w14:textId="21554474" w:rsidR="00E505C9" w:rsidRDefault="753E75E9" w:rsidP="00E505C9">
      <w:pPr>
        <w:spacing w:line="240" w:lineRule="auto"/>
        <w:jc w:val="both"/>
        <w:rPr>
          <w:rFonts w:ascii="Meta IGM" w:hAnsi="Meta IGM"/>
          <w:sz w:val="24"/>
          <w:szCs w:val="24"/>
        </w:rPr>
      </w:pPr>
      <w:r w:rsidRPr="71C30D28">
        <w:rPr>
          <w:rFonts w:ascii="Meta IGM" w:hAnsi="Meta IGM"/>
          <w:sz w:val="24"/>
          <w:szCs w:val="24"/>
        </w:rPr>
        <w:t>a</w:t>
      </w:r>
      <w:r w:rsidR="00E505C9" w:rsidRPr="71C30D28">
        <w:rPr>
          <w:rFonts w:ascii="Meta IGM" w:hAnsi="Meta IGM"/>
          <w:sz w:val="24"/>
          <w:szCs w:val="24"/>
        </w:rPr>
        <w:t xml:space="preserve">m </w:t>
      </w:r>
      <w:r w:rsidR="00837DCC" w:rsidRPr="71C30D28">
        <w:rPr>
          <w:rFonts w:ascii="Meta IGM" w:hAnsi="Meta IGM"/>
          <w:color w:val="FF0000"/>
          <w:sz w:val="24"/>
          <w:szCs w:val="24"/>
        </w:rPr>
        <w:t>XX.XX.XXXX</w:t>
      </w:r>
      <w:r w:rsidR="00E505C9" w:rsidRPr="71C30D28">
        <w:rPr>
          <w:rFonts w:ascii="Meta IGM" w:hAnsi="Meta IGM"/>
          <w:sz w:val="24"/>
          <w:szCs w:val="24"/>
        </w:rPr>
        <w:t xml:space="preserve"> laden wir zum Ausbildungsgipfel der IG Metall</w:t>
      </w:r>
      <w:r w:rsidR="00E505C9" w:rsidRPr="71C30D28">
        <w:rPr>
          <w:rFonts w:ascii="Meta IGM" w:hAnsi="Meta IGM"/>
          <w:color w:val="FF0000"/>
          <w:sz w:val="24"/>
          <w:szCs w:val="24"/>
        </w:rPr>
        <w:t xml:space="preserve"> </w:t>
      </w:r>
      <w:r w:rsidR="00837DCC" w:rsidRPr="71C30D28">
        <w:rPr>
          <w:rFonts w:ascii="Meta IGM" w:hAnsi="Meta IGM"/>
          <w:color w:val="FF0000"/>
          <w:sz w:val="24"/>
          <w:szCs w:val="24"/>
        </w:rPr>
        <w:t>NAME der Gliederung</w:t>
      </w:r>
      <w:r w:rsidR="00E505C9" w:rsidRPr="71C30D28">
        <w:rPr>
          <w:rFonts w:ascii="Meta IGM" w:hAnsi="Meta IGM"/>
          <w:sz w:val="24"/>
          <w:szCs w:val="24"/>
        </w:rPr>
        <w:t>.</w:t>
      </w:r>
    </w:p>
    <w:p w14:paraId="23369490" w14:textId="77777777" w:rsidR="00E505C9" w:rsidRPr="00E505C9" w:rsidRDefault="00E505C9" w:rsidP="00E505C9">
      <w:pPr>
        <w:spacing w:line="240" w:lineRule="auto"/>
        <w:jc w:val="both"/>
        <w:rPr>
          <w:rFonts w:ascii="Meta IGM" w:hAnsi="Meta IGM"/>
          <w:sz w:val="16"/>
          <w:szCs w:val="16"/>
        </w:rPr>
      </w:pPr>
    </w:p>
    <w:p w14:paraId="7FEE2569" w14:textId="3E10B3AD" w:rsidR="00E505C9" w:rsidRPr="00E505C9" w:rsidRDefault="00E505C9" w:rsidP="00E505C9">
      <w:pPr>
        <w:spacing w:line="240" w:lineRule="auto"/>
        <w:jc w:val="both"/>
        <w:rPr>
          <w:rFonts w:ascii="Meta IGM" w:hAnsi="Meta IGM"/>
          <w:sz w:val="24"/>
          <w:szCs w:val="24"/>
        </w:rPr>
      </w:pPr>
      <w:r w:rsidRPr="71C30D28">
        <w:rPr>
          <w:rFonts w:ascii="Meta IGM" w:hAnsi="Meta IGM"/>
          <w:sz w:val="24"/>
          <w:szCs w:val="24"/>
        </w:rPr>
        <w:t>Gemeinsam mit euch wollen wir explizit die Ausbildungsplatzsituation der Betriebe unter die Lupe nehmen und die betrieblichen Handlungsmöglichkeiten für Betriebsräte und Jugend- und Auszubildendenvertreter</w:t>
      </w:r>
      <w:r w:rsidR="00D44B3C" w:rsidRPr="71C30D28">
        <w:rPr>
          <w:rFonts w:ascii="Meta IGM" w:hAnsi="Meta IGM"/>
          <w:sz w:val="24"/>
          <w:szCs w:val="24"/>
        </w:rPr>
        <w:t>*innen</w:t>
      </w:r>
      <w:r w:rsidRPr="71C30D28">
        <w:rPr>
          <w:rFonts w:ascii="Meta IGM" w:hAnsi="Meta IGM"/>
          <w:sz w:val="24"/>
          <w:szCs w:val="24"/>
        </w:rPr>
        <w:t xml:space="preserve"> thematisieren.</w:t>
      </w:r>
    </w:p>
    <w:p w14:paraId="6E1E29D3" w14:textId="77777777" w:rsidR="00E505C9" w:rsidRPr="00E505C9" w:rsidRDefault="00E505C9" w:rsidP="00E505C9">
      <w:pPr>
        <w:spacing w:line="240" w:lineRule="auto"/>
        <w:jc w:val="both"/>
        <w:rPr>
          <w:rFonts w:ascii="Meta IGM" w:hAnsi="Meta IGM"/>
          <w:sz w:val="16"/>
          <w:szCs w:val="16"/>
        </w:rPr>
      </w:pPr>
    </w:p>
    <w:p w14:paraId="16376716" w14:textId="75FF8A01" w:rsidR="00E505C9" w:rsidRPr="00E505C9" w:rsidRDefault="00E505C9" w:rsidP="00E505C9">
      <w:pPr>
        <w:spacing w:line="240" w:lineRule="auto"/>
        <w:jc w:val="both"/>
        <w:rPr>
          <w:rFonts w:ascii="Meta IGM" w:hAnsi="Meta IGM"/>
          <w:sz w:val="24"/>
          <w:szCs w:val="24"/>
        </w:rPr>
      </w:pPr>
      <w:r w:rsidRPr="71C30D28">
        <w:rPr>
          <w:rFonts w:ascii="Meta IGM" w:hAnsi="Meta IGM"/>
          <w:sz w:val="24"/>
          <w:szCs w:val="24"/>
        </w:rPr>
        <w:t xml:space="preserve">Neben Gastreferenten aus </w:t>
      </w:r>
      <w:r w:rsidR="001850DD" w:rsidRPr="71C30D28">
        <w:rPr>
          <w:rFonts w:ascii="Meta IGM" w:hAnsi="Meta IGM"/>
          <w:color w:val="FF0000"/>
          <w:sz w:val="24"/>
          <w:szCs w:val="24"/>
        </w:rPr>
        <w:t>Kooperationspartner*inne</w:t>
      </w:r>
      <w:r w:rsidR="665AD28D" w:rsidRPr="71C30D28">
        <w:rPr>
          <w:rFonts w:ascii="Meta IGM" w:hAnsi="Meta IGM"/>
          <w:color w:val="FF0000"/>
          <w:sz w:val="24"/>
          <w:szCs w:val="24"/>
        </w:rPr>
        <w:t>n</w:t>
      </w:r>
      <w:r w:rsidR="001850DD" w:rsidRPr="71C30D28">
        <w:rPr>
          <w:rFonts w:ascii="Meta IGM" w:hAnsi="Meta IGM"/>
          <w:color w:val="FF0000"/>
          <w:sz w:val="24"/>
          <w:szCs w:val="24"/>
        </w:rPr>
        <w:t xml:space="preserve"> und Gliederungen aufzählen ggf. mit Name</w:t>
      </w:r>
      <w:r w:rsidRPr="71C30D28">
        <w:rPr>
          <w:rFonts w:ascii="Meta IGM" w:hAnsi="Meta IGM"/>
          <w:sz w:val="24"/>
          <w:szCs w:val="24"/>
        </w:rPr>
        <w:t xml:space="preserve"> konnten wir </w:t>
      </w:r>
      <w:r w:rsidR="008A7D5B" w:rsidRPr="71C30D28">
        <w:rPr>
          <w:rFonts w:ascii="Meta IGM" w:hAnsi="Meta IGM"/>
          <w:color w:val="FF0000"/>
          <w:sz w:val="24"/>
          <w:szCs w:val="24"/>
        </w:rPr>
        <w:t xml:space="preserve">Hauptredner*in, Politiker*in, </w:t>
      </w:r>
      <w:r w:rsidR="00A843CF" w:rsidRPr="71C30D28">
        <w:rPr>
          <w:rFonts w:ascii="Meta IGM" w:hAnsi="Meta IGM"/>
          <w:color w:val="FF0000"/>
          <w:sz w:val="24"/>
          <w:szCs w:val="24"/>
        </w:rPr>
        <w:t>„Promi“</w:t>
      </w:r>
      <w:r w:rsidRPr="71C30D28">
        <w:rPr>
          <w:rFonts w:ascii="Meta IGM" w:hAnsi="Meta IGM"/>
          <w:color w:val="FF0000"/>
          <w:sz w:val="24"/>
          <w:szCs w:val="24"/>
        </w:rPr>
        <w:t xml:space="preserve"> für ein Grußwort</w:t>
      </w:r>
      <w:r w:rsidR="00A843CF" w:rsidRPr="71C30D28">
        <w:rPr>
          <w:rFonts w:ascii="Meta IGM" w:hAnsi="Meta IGM"/>
          <w:color w:val="FF0000"/>
          <w:sz w:val="24"/>
          <w:szCs w:val="24"/>
        </w:rPr>
        <w:t xml:space="preserve">, Vortrag zum Thema XXXX, </w:t>
      </w:r>
      <w:r w:rsidR="00372155" w:rsidRPr="71C30D28">
        <w:rPr>
          <w:rFonts w:ascii="Meta IGM" w:hAnsi="Meta IGM"/>
          <w:color w:val="FF0000"/>
          <w:sz w:val="24"/>
          <w:szCs w:val="24"/>
        </w:rPr>
        <w:t>o.ä.</w:t>
      </w:r>
      <w:r w:rsidRPr="71C30D28">
        <w:rPr>
          <w:rFonts w:ascii="Meta IGM" w:hAnsi="Meta IGM"/>
          <w:sz w:val="24"/>
          <w:szCs w:val="24"/>
        </w:rPr>
        <w:t xml:space="preserve"> gewinnen. </w:t>
      </w:r>
    </w:p>
    <w:p w14:paraId="667A6BF7" w14:textId="77777777" w:rsidR="00E505C9" w:rsidRPr="00E505C9" w:rsidRDefault="00E505C9" w:rsidP="00E505C9">
      <w:pPr>
        <w:spacing w:line="240" w:lineRule="auto"/>
        <w:jc w:val="both"/>
        <w:rPr>
          <w:rFonts w:ascii="Meta IGM" w:hAnsi="Meta IGM"/>
          <w:sz w:val="16"/>
          <w:szCs w:val="16"/>
        </w:rPr>
      </w:pPr>
    </w:p>
    <w:p w14:paraId="018CCCAF" w14:textId="130E7307" w:rsidR="00E505C9" w:rsidRPr="00E505C9" w:rsidRDefault="00E505C9" w:rsidP="00E505C9">
      <w:pPr>
        <w:spacing w:line="240" w:lineRule="auto"/>
        <w:jc w:val="both"/>
        <w:rPr>
          <w:rFonts w:ascii="Meta IGM" w:hAnsi="Meta IGM"/>
          <w:sz w:val="24"/>
          <w:szCs w:val="24"/>
        </w:rPr>
      </w:pPr>
      <w:r w:rsidRPr="71C30D28">
        <w:rPr>
          <w:rFonts w:ascii="Meta IGM" w:hAnsi="Meta IGM"/>
          <w:sz w:val="24"/>
          <w:szCs w:val="24"/>
        </w:rPr>
        <w:t>Es sind sowohl alle Jugend- und Auszubildendenvertreter</w:t>
      </w:r>
      <w:r w:rsidR="00372155" w:rsidRPr="71C30D28">
        <w:rPr>
          <w:rFonts w:ascii="Meta IGM" w:hAnsi="Meta IGM"/>
          <w:sz w:val="24"/>
          <w:szCs w:val="24"/>
        </w:rPr>
        <w:t>*innen</w:t>
      </w:r>
      <w:r w:rsidRPr="71C30D28">
        <w:rPr>
          <w:rFonts w:ascii="Meta IGM" w:hAnsi="Meta IGM"/>
          <w:sz w:val="24"/>
          <w:szCs w:val="24"/>
        </w:rPr>
        <w:t xml:space="preserve"> sowie alle Betriebsrätinnen und Betriebsräte herzlich eingeladen.</w:t>
      </w:r>
    </w:p>
    <w:p w14:paraId="119502E9" w14:textId="77777777" w:rsidR="00E505C9" w:rsidRPr="00E505C9" w:rsidRDefault="00E505C9" w:rsidP="00E505C9">
      <w:pPr>
        <w:spacing w:line="240" w:lineRule="auto"/>
        <w:jc w:val="both"/>
        <w:rPr>
          <w:rFonts w:ascii="Meta IGM" w:hAnsi="Meta IGM"/>
          <w:sz w:val="16"/>
          <w:szCs w:val="16"/>
        </w:rPr>
      </w:pPr>
    </w:p>
    <w:p w14:paraId="1C9D5401" w14:textId="079155CB" w:rsidR="00E505C9" w:rsidRPr="00E505C9" w:rsidRDefault="00E505C9" w:rsidP="00E505C9">
      <w:pPr>
        <w:spacing w:line="240" w:lineRule="auto"/>
        <w:jc w:val="both"/>
        <w:rPr>
          <w:rFonts w:ascii="Meta IGM" w:hAnsi="Meta IGM"/>
          <w:sz w:val="24"/>
          <w:szCs w:val="24"/>
        </w:rPr>
      </w:pPr>
      <w:r w:rsidRPr="00E505C9">
        <w:rPr>
          <w:rFonts w:ascii="Meta IGM" w:hAnsi="Meta IGM"/>
          <w:sz w:val="24"/>
          <w:szCs w:val="24"/>
        </w:rPr>
        <w:t xml:space="preserve">Wir bitten euch für diesen wichtigen Austausch zu mobilisieren und um gleichermaßen Teilnahme der </w:t>
      </w:r>
      <w:proofErr w:type="spellStart"/>
      <w:r w:rsidRPr="00E505C9">
        <w:rPr>
          <w:rFonts w:ascii="Meta IGM" w:hAnsi="Meta IGM"/>
          <w:sz w:val="24"/>
          <w:szCs w:val="24"/>
        </w:rPr>
        <w:t>JAVis</w:t>
      </w:r>
      <w:proofErr w:type="spellEnd"/>
      <w:r w:rsidRPr="00E505C9">
        <w:rPr>
          <w:rFonts w:ascii="Meta IGM" w:hAnsi="Meta IGM"/>
          <w:sz w:val="24"/>
          <w:szCs w:val="24"/>
        </w:rPr>
        <w:t xml:space="preserve"> sowie der</w:t>
      </w:r>
      <w:r>
        <w:rPr>
          <w:rFonts w:ascii="Meta IGM" w:hAnsi="Meta IGM"/>
          <w:sz w:val="24"/>
          <w:szCs w:val="24"/>
        </w:rPr>
        <w:t xml:space="preserve"> </w:t>
      </w:r>
      <w:r w:rsidRPr="00E505C9">
        <w:rPr>
          <w:rFonts w:ascii="Meta IGM" w:hAnsi="Meta IGM"/>
          <w:sz w:val="24"/>
          <w:szCs w:val="24"/>
        </w:rPr>
        <w:t>Betriebsrätinnen und Betriebsräte.</w:t>
      </w:r>
      <w:r w:rsidR="00FF1769">
        <w:rPr>
          <w:rFonts w:ascii="Meta IGM" w:hAnsi="Meta IGM"/>
          <w:sz w:val="24"/>
          <w:szCs w:val="24"/>
        </w:rPr>
        <w:t xml:space="preserve"> Für diese Veranstaltung ist eine Freistellung nach § 36 Abs. 6 BetrV</w:t>
      </w:r>
      <w:bookmarkStart w:id="0" w:name="_GoBack"/>
      <w:bookmarkEnd w:id="0"/>
      <w:r w:rsidR="00FF1769">
        <w:rPr>
          <w:rFonts w:ascii="Meta IGM" w:hAnsi="Meta IGM"/>
          <w:sz w:val="24"/>
          <w:szCs w:val="24"/>
        </w:rPr>
        <w:t>G möglich.</w:t>
      </w:r>
    </w:p>
    <w:p w14:paraId="5AAC618C" w14:textId="77777777" w:rsidR="00E505C9" w:rsidRPr="00E505C9" w:rsidRDefault="00E505C9" w:rsidP="00E505C9">
      <w:pPr>
        <w:spacing w:line="240" w:lineRule="auto"/>
        <w:jc w:val="both"/>
        <w:rPr>
          <w:rFonts w:ascii="Meta IGM" w:hAnsi="Meta IGM"/>
          <w:sz w:val="16"/>
          <w:szCs w:val="16"/>
        </w:rPr>
      </w:pPr>
    </w:p>
    <w:p w14:paraId="22271C61" w14:textId="77777777" w:rsidR="00E505C9" w:rsidRPr="00E505C9" w:rsidRDefault="00E505C9" w:rsidP="00E505C9">
      <w:pPr>
        <w:spacing w:line="240" w:lineRule="auto"/>
        <w:jc w:val="both"/>
        <w:rPr>
          <w:rFonts w:ascii="Meta IGM" w:hAnsi="Meta IGM"/>
          <w:sz w:val="24"/>
          <w:szCs w:val="24"/>
        </w:rPr>
      </w:pPr>
      <w:r w:rsidRPr="00E505C9">
        <w:rPr>
          <w:rFonts w:ascii="Meta IGM" w:hAnsi="Meta IGM"/>
          <w:sz w:val="24"/>
          <w:szCs w:val="24"/>
        </w:rPr>
        <w:t>Wir freuen uns auf euch!</w:t>
      </w:r>
    </w:p>
    <w:p w14:paraId="51786F3B" w14:textId="77777777" w:rsidR="00E505C9" w:rsidRPr="00E505C9" w:rsidRDefault="00E505C9" w:rsidP="00E505C9">
      <w:pPr>
        <w:spacing w:line="240" w:lineRule="auto"/>
        <w:jc w:val="both"/>
        <w:rPr>
          <w:rFonts w:ascii="Meta IGM" w:hAnsi="Meta IGM"/>
          <w:sz w:val="16"/>
          <w:szCs w:val="16"/>
        </w:rPr>
      </w:pPr>
    </w:p>
    <w:p w14:paraId="14501AE7" w14:textId="35BBDC16" w:rsidR="00E505C9" w:rsidRDefault="00E505C9" w:rsidP="00E505C9">
      <w:pPr>
        <w:spacing w:line="240" w:lineRule="auto"/>
        <w:jc w:val="both"/>
        <w:rPr>
          <w:rFonts w:ascii="Meta IGM" w:hAnsi="Meta IGM"/>
          <w:sz w:val="24"/>
          <w:szCs w:val="24"/>
        </w:rPr>
      </w:pPr>
      <w:r w:rsidRPr="00E505C9">
        <w:rPr>
          <w:rFonts w:ascii="Meta IGM" w:hAnsi="Meta IGM"/>
          <w:sz w:val="24"/>
          <w:szCs w:val="24"/>
        </w:rPr>
        <w:t xml:space="preserve">Im Anhang findet ihr die Ausschreibung zu unserem Ausbildungsgipfel am </w:t>
      </w:r>
      <w:r w:rsidR="00C9733D">
        <w:rPr>
          <w:rFonts w:ascii="Meta IGM" w:hAnsi="Meta IGM"/>
          <w:sz w:val="24"/>
          <w:szCs w:val="24"/>
        </w:rPr>
        <w:t>XX.XX.XXXX</w:t>
      </w:r>
      <w:r w:rsidRPr="00E505C9">
        <w:rPr>
          <w:rFonts w:ascii="Meta IGM" w:hAnsi="Meta IGM"/>
          <w:sz w:val="24"/>
          <w:szCs w:val="24"/>
        </w:rPr>
        <w:t xml:space="preserve">, in der </w:t>
      </w:r>
      <w:r w:rsidR="00C9733D" w:rsidRPr="00C9733D">
        <w:rPr>
          <w:rFonts w:ascii="Meta IGM" w:hAnsi="Meta IGM"/>
          <w:color w:val="FF0000"/>
          <w:sz w:val="24"/>
          <w:szCs w:val="24"/>
        </w:rPr>
        <w:t>Ort einfügen</w:t>
      </w:r>
      <w:r w:rsidRPr="00E505C9">
        <w:rPr>
          <w:rFonts w:ascii="Meta IGM" w:hAnsi="Meta IGM"/>
          <w:sz w:val="24"/>
          <w:szCs w:val="24"/>
        </w:rPr>
        <w:t>.</w:t>
      </w:r>
    </w:p>
    <w:p w14:paraId="6024DC0B" w14:textId="77777777" w:rsidR="00E505C9" w:rsidRPr="00E505C9" w:rsidRDefault="00E505C9" w:rsidP="00E505C9">
      <w:pPr>
        <w:spacing w:line="240" w:lineRule="auto"/>
        <w:jc w:val="both"/>
        <w:rPr>
          <w:rFonts w:ascii="Meta IGM" w:hAnsi="Meta IGM"/>
          <w:sz w:val="16"/>
          <w:szCs w:val="16"/>
        </w:rPr>
      </w:pPr>
    </w:p>
    <w:p w14:paraId="011A80D2" w14:textId="3A55D6A5" w:rsidR="00E505C9" w:rsidRDefault="00E505C9" w:rsidP="00E505C9">
      <w:pPr>
        <w:spacing w:line="240" w:lineRule="auto"/>
        <w:jc w:val="both"/>
        <w:rPr>
          <w:rFonts w:ascii="Meta IGM" w:hAnsi="Meta IGM"/>
          <w:sz w:val="24"/>
          <w:szCs w:val="24"/>
        </w:rPr>
      </w:pPr>
      <w:r w:rsidRPr="00E505C9">
        <w:rPr>
          <w:rFonts w:ascii="Meta IGM" w:hAnsi="Meta IGM"/>
          <w:sz w:val="24"/>
          <w:szCs w:val="24"/>
        </w:rPr>
        <w:t xml:space="preserve">Anmeldungen bitte direkt an </w:t>
      </w:r>
      <w:r w:rsidR="00E40A26" w:rsidRPr="00E40A26">
        <w:rPr>
          <w:rFonts w:ascii="Meta IGM" w:hAnsi="Meta IGM"/>
          <w:color w:val="FF0000"/>
          <w:sz w:val="24"/>
          <w:szCs w:val="24"/>
        </w:rPr>
        <w:t>KONTAKT einfügen</w:t>
      </w:r>
      <w:r w:rsidRPr="00E505C9">
        <w:rPr>
          <w:rFonts w:ascii="Meta IGM" w:hAnsi="Meta IGM"/>
          <w:sz w:val="24"/>
          <w:szCs w:val="24"/>
        </w:rPr>
        <w:t>.</w:t>
      </w:r>
    </w:p>
    <w:p w14:paraId="70CC9E33" w14:textId="77777777" w:rsidR="00E505C9" w:rsidRDefault="00E505C9" w:rsidP="00E505C9">
      <w:pPr>
        <w:spacing w:line="240" w:lineRule="auto"/>
        <w:jc w:val="both"/>
        <w:rPr>
          <w:rFonts w:ascii="Meta IGM" w:hAnsi="Meta IGM"/>
          <w:sz w:val="16"/>
          <w:szCs w:val="16"/>
        </w:rPr>
      </w:pPr>
    </w:p>
    <w:p w14:paraId="74DE0748" w14:textId="77777777" w:rsidR="00E505C9" w:rsidRPr="00E505C9" w:rsidRDefault="00E505C9" w:rsidP="00E505C9">
      <w:pPr>
        <w:spacing w:line="240" w:lineRule="auto"/>
        <w:jc w:val="both"/>
        <w:rPr>
          <w:rFonts w:ascii="Meta IGM" w:hAnsi="Meta IGM"/>
          <w:sz w:val="16"/>
          <w:szCs w:val="16"/>
        </w:rPr>
      </w:pPr>
    </w:p>
    <w:p w14:paraId="04CA4B2C" w14:textId="77777777" w:rsidR="00E505C9" w:rsidRDefault="00E505C9" w:rsidP="00E505C9">
      <w:pPr>
        <w:spacing w:line="240" w:lineRule="auto"/>
        <w:jc w:val="both"/>
        <w:rPr>
          <w:rFonts w:ascii="Meta IGM" w:hAnsi="Meta IGM"/>
          <w:sz w:val="24"/>
          <w:szCs w:val="24"/>
        </w:rPr>
      </w:pPr>
      <w:r>
        <w:rPr>
          <w:rFonts w:ascii="Meta IGM" w:hAnsi="Meta IGM"/>
          <w:sz w:val="24"/>
          <w:szCs w:val="24"/>
        </w:rPr>
        <w:t>Mit freundlichen Grüßen</w:t>
      </w:r>
    </w:p>
    <w:p w14:paraId="5FB28DC1" w14:textId="77777777" w:rsidR="00015E03" w:rsidRPr="00015E03" w:rsidRDefault="00015E03" w:rsidP="00E505C9">
      <w:pPr>
        <w:spacing w:line="240" w:lineRule="auto"/>
        <w:jc w:val="both"/>
        <w:rPr>
          <w:rFonts w:ascii="Meta IGM" w:hAnsi="Meta IGM"/>
          <w:sz w:val="16"/>
          <w:szCs w:val="16"/>
        </w:rPr>
      </w:pPr>
    </w:p>
    <w:p w14:paraId="596094B6" w14:textId="70227705" w:rsidR="00E505C9" w:rsidRPr="00E505C9" w:rsidRDefault="00E505C9" w:rsidP="00E505C9">
      <w:pPr>
        <w:spacing w:line="240" w:lineRule="auto"/>
        <w:jc w:val="both"/>
        <w:rPr>
          <w:rFonts w:ascii="Meta IGM" w:hAnsi="Meta IGM"/>
          <w:sz w:val="24"/>
          <w:szCs w:val="24"/>
        </w:rPr>
      </w:pPr>
    </w:p>
    <w:sectPr w:rsidR="00E505C9" w:rsidRPr="00E505C9" w:rsidSect="00015E03">
      <w:footerReference w:type="default" r:id="rId10"/>
      <w:headerReference w:type="first" r:id="rId11"/>
      <w:footerReference w:type="first" r:id="rId12"/>
      <w:pgSz w:w="11900" w:h="16840"/>
      <w:pgMar w:top="2410" w:right="843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8D7974" w14:textId="77777777" w:rsidR="00E83E6A" w:rsidRDefault="00E83E6A" w:rsidP="003B2678">
      <w:r>
        <w:separator/>
      </w:r>
    </w:p>
  </w:endnote>
  <w:endnote w:type="continuationSeparator" w:id="0">
    <w:p w14:paraId="23F0E0FC" w14:textId="77777777" w:rsidR="00E83E6A" w:rsidRDefault="00E83E6A" w:rsidP="003B2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eta IGM">
    <w:panose1 w:val="02000503040000020004"/>
    <w:charset w:val="00"/>
    <w:family w:val="auto"/>
    <w:pitch w:val="variable"/>
    <w:sig w:usb0="A00002FF" w:usb1="5000207B" w:usb2="00000000" w:usb3="00000000" w:csb0="0000009F" w:csb1="00000000"/>
  </w:font>
  <w:font w:name="Meta OT">
    <w:altName w:val="Calibri"/>
    <w:charset w:val="4D"/>
    <w:family w:val="swiss"/>
    <w:pitch w:val="variable"/>
    <w:sig w:usb0="A00000EF" w:usb1="5000207B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 IGM T">
    <w:altName w:val="Corbel"/>
    <w:panose1 w:val="00000000000000000000"/>
    <w:charset w:val="00"/>
    <w:family w:val="modern"/>
    <w:notTrueType/>
    <w:pitch w:val="variable"/>
    <w:sig w:usb0="00000001" w:usb1="5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eitenzahl"/>
      </w:rPr>
      <w:id w:val="544102762"/>
      <w:docPartObj>
        <w:docPartGallery w:val="Page Numbers (Bottom of Page)"/>
        <w:docPartUnique/>
      </w:docPartObj>
    </w:sdtPr>
    <w:sdtEndPr>
      <w:rPr>
        <w:rStyle w:val="Absatz-Standardschriftart"/>
      </w:rPr>
    </w:sdtEndPr>
    <w:sdtContent>
      <w:p w14:paraId="5431D745" w14:textId="705D6CA5" w:rsidR="00AA6277" w:rsidRPr="00C10492" w:rsidRDefault="00AA6277" w:rsidP="00AA6277">
        <w:pPr>
          <w:pStyle w:val="IGMSeitenzahl"/>
          <w:framePr w:wrap="around" w:x="11168" w:y="15890"/>
          <w:rPr>
            <w:lang w:val="de-DE"/>
          </w:rPr>
        </w:pPr>
        <w:r w:rsidRPr="0086421D">
          <w:fldChar w:fldCharType="begin"/>
        </w:r>
        <w:r w:rsidRPr="00C10492">
          <w:rPr>
            <w:lang w:val="de-DE"/>
          </w:rPr>
          <w:instrText xml:space="preserve"> PAGE </w:instrText>
        </w:r>
        <w:r w:rsidRPr="0086421D">
          <w:fldChar w:fldCharType="separate"/>
        </w:r>
        <w:r w:rsidR="00372155">
          <w:rPr>
            <w:lang w:val="de-DE"/>
          </w:rPr>
          <w:t>2</w:t>
        </w:r>
        <w:r w:rsidRPr="0086421D">
          <w:fldChar w:fldCharType="end"/>
        </w:r>
      </w:p>
    </w:sdtContent>
  </w:sdt>
  <w:p w14:paraId="171C4C22" w14:textId="77777777" w:rsidR="00AA6277" w:rsidRDefault="00AA62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4E73A" w14:textId="77777777" w:rsidR="0024668B" w:rsidRDefault="0024668B" w:rsidP="0024668B">
    <w:pPr>
      <w:rPr>
        <w:sz w:val="12"/>
        <w:szCs w:val="12"/>
      </w:rPr>
    </w:pPr>
  </w:p>
  <w:p w14:paraId="36E77F6D" w14:textId="77777777" w:rsidR="0024668B" w:rsidRDefault="0024668B" w:rsidP="0024668B">
    <w:pPr>
      <w:pStyle w:val="IGMFuzeileDatenschutzhinwei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8DF1E9" w14:textId="77777777" w:rsidR="00E83E6A" w:rsidRDefault="00E83E6A" w:rsidP="003B2678">
      <w:r>
        <w:separator/>
      </w:r>
    </w:p>
  </w:footnote>
  <w:footnote w:type="continuationSeparator" w:id="0">
    <w:p w14:paraId="5BA38E3B" w14:textId="77777777" w:rsidR="00E83E6A" w:rsidRDefault="00E83E6A" w:rsidP="003B2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1ABB3" w14:textId="77777777" w:rsidR="00F127D6" w:rsidRPr="00D95FAE" w:rsidRDefault="00F127D6" w:rsidP="00F127D6">
    <w:pPr>
      <w:tabs>
        <w:tab w:val="center" w:pos="7560"/>
        <w:tab w:val="right" w:pos="9072"/>
      </w:tabs>
      <w:autoSpaceDE w:val="0"/>
      <w:autoSpaceDN w:val="0"/>
      <w:adjustRightInd w:val="0"/>
      <w:spacing w:before="1160" w:line="240" w:lineRule="auto"/>
      <w:jc w:val="both"/>
      <w:textAlignment w:val="center"/>
      <w:rPr>
        <w:rFonts w:ascii="Tahoma" w:eastAsiaTheme="minorHAnsi" w:hAnsi="Tahoma" w:cs="Tahoma"/>
        <w:b/>
        <w:color w:val="FF0000"/>
        <w:sz w:val="20"/>
        <w:lang w:eastAsia="en-US"/>
      </w:rPr>
    </w:pPr>
    <w:r w:rsidRPr="00D95FAE">
      <w:rPr>
        <w:rFonts w:ascii="Symbol" w:eastAsiaTheme="minorHAnsi" w:hAnsi="Symbol" w:cs="Symbol"/>
        <w:b/>
        <w:noProof/>
        <w:color w:val="FF0000"/>
        <w:sz w:val="20"/>
      </w:rPr>
      <w:drawing>
        <wp:anchor distT="0" distB="0" distL="114300" distR="114300" simplePos="0" relativeHeight="251675648" behindDoc="0" locked="0" layoutInCell="1" allowOverlap="1" wp14:anchorId="386574B0" wp14:editId="273A64F9">
          <wp:simplePos x="0" y="0"/>
          <wp:positionH relativeFrom="column">
            <wp:posOffset>4867275</wp:posOffset>
          </wp:positionH>
          <wp:positionV relativeFrom="paragraph">
            <wp:posOffset>-46355</wp:posOffset>
          </wp:positionV>
          <wp:extent cx="615950" cy="679450"/>
          <wp:effectExtent l="0" t="0" r="0" b="6350"/>
          <wp:wrapNone/>
          <wp:docPr id="6" name="Grafik 6" descr="IGM Logo ohne O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GM Logo ohne Or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950" cy="679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pPr w:leftFromText="142" w:rightFromText="142" w:vertAnchor="text" w:horzAnchor="page" w:tblpX="9697" w:tblpY="-226"/>
      <w:tblOverlap w:val="never"/>
      <w:tblW w:w="1985" w:type="dxa"/>
      <w:tblBorders>
        <w:left w:val="single" w:sz="8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</w:tblGrid>
    <w:tr w:rsidR="00F127D6" w:rsidRPr="00F127D6" w14:paraId="25DB2537" w14:textId="77777777" w:rsidTr="003B647A">
      <w:trPr>
        <w:trHeight w:val="227"/>
      </w:trPr>
      <w:tc>
        <w:tcPr>
          <w:tcW w:w="1985" w:type="dxa"/>
          <w:tcBorders>
            <w:top w:val="nil"/>
            <w:left w:val="single" w:sz="8" w:space="0" w:color="auto"/>
            <w:bottom w:val="nil"/>
            <w:right w:val="nil"/>
          </w:tcBorders>
          <w:hideMark/>
        </w:tcPr>
        <w:p w14:paraId="5F24E7BD" w14:textId="2C94BCE4" w:rsidR="00F127D6" w:rsidRPr="00F127D6" w:rsidRDefault="00531598" w:rsidP="00F127D6">
          <w:pPr>
            <w:tabs>
              <w:tab w:val="left" w:pos="283"/>
              <w:tab w:val="left" w:pos="567"/>
            </w:tabs>
            <w:autoSpaceDE w:val="0"/>
            <w:autoSpaceDN w:val="0"/>
            <w:adjustRightInd w:val="0"/>
            <w:spacing w:line="240" w:lineRule="auto"/>
            <w:jc w:val="both"/>
            <w:textAlignment w:val="center"/>
            <w:rPr>
              <w:rFonts w:ascii="Meta IGM" w:eastAsiaTheme="minorHAnsi" w:hAnsi="Meta IGM" w:cs="Symbol"/>
              <w:b/>
              <w:bCs/>
              <w:color w:val="000000"/>
              <w:sz w:val="20"/>
              <w:lang w:eastAsia="en-US"/>
            </w:rPr>
          </w:pPr>
          <w:r>
            <w:rPr>
              <w:rFonts w:ascii="Meta IGM" w:eastAsiaTheme="minorHAnsi" w:hAnsi="Meta IGM" w:cs="Tahoma"/>
              <w:b/>
              <w:bCs/>
              <w:color w:val="000000"/>
              <w:sz w:val="20"/>
              <w:lang w:eastAsia="en-US"/>
            </w:rPr>
            <w:t>Gliederung</w:t>
          </w:r>
        </w:p>
      </w:tc>
    </w:tr>
    <w:tr w:rsidR="00F127D6" w:rsidRPr="00F127D6" w14:paraId="2C09325E" w14:textId="77777777" w:rsidTr="003B647A">
      <w:trPr>
        <w:trHeight w:val="227"/>
      </w:trPr>
      <w:tc>
        <w:tcPr>
          <w:tcW w:w="1985" w:type="dxa"/>
          <w:tcBorders>
            <w:top w:val="nil"/>
            <w:left w:val="single" w:sz="8" w:space="0" w:color="auto"/>
            <w:bottom w:val="nil"/>
            <w:right w:val="nil"/>
          </w:tcBorders>
        </w:tcPr>
        <w:p w14:paraId="632F6381" w14:textId="77777777" w:rsidR="00F127D6" w:rsidRPr="00F127D6" w:rsidRDefault="00F127D6" w:rsidP="00F127D6">
          <w:pPr>
            <w:tabs>
              <w:tab w:val="left" w:pos="283"/>
              <w:tab w:val="left" w:pos="567"/>
            </w:tabs>
            <w:autoSpaceDE w:val="0"/>
            <w:autoSpaceDN w:val="0"/>
            <w:adjustRightInd w:val="0"/>
            <w:spacing w:line="240" w:lineRule="auto"/>
            <w:jc w:val="both"/>
            <w:textAlignment w:val="center"/>
            <w:rPr>
              <w:rFonts w:ascii="Tahoma" w:eastAsiaTheme="minorHAnsi" w:hAnsi="Tahoma" w:cs="Tahoma"/>
              <w:b/>
              <w:bCs/>
              <w:color w:val="000000"/>
              <w:sz w:val="20"/>
              <w:lang w:eastAsia="en-US"/>
            </w:rPr>
          </w:pPr>
        </w:p>
      </w:tc>
    </w:tr>
  </w:tbl>
  <w:p w14:paraId="77DE0634" w14:textId="77777777" w:rsidR="0024668B" w:rsidRDefault="0024668B">
    <w:r w:rsidRPr="00E67375">
      <w:rPr>
        <w:noProof/>
      </w:rPr>
      <mc:AlternateContent>
        <mc:Choice Requires="wps">
          <w:drawing>
            <wp:anchor distT="0" distB="0" distL="114300" distR="114300" simplePos="0" relativeHeight="251671552" behindDoc="0" locked="1" layoutInCell="1" allowOverlap="1" wp14:anchorId="1F9A7C9F" wp14:editId="04AB908B">
              <wp:simplePos x="0" y="0"/>
              <wp:positionH relativeFrom="page">
                <wp:posOffset>3810</wp:posOffset>
              </wp:positionH>
              <wp:positionV relativeFrom="page">
                <wp:posOffset>3802380</wp:posOffset>
              </wp:positionV>
              <wp:extent cx="108000" cy="0"/>
              <wp:effectExtent l="0" t="0" r="6350" b="12700"/>
              <wp:wrapNone/>
              <wp:docPr id="5" name="Gerade Verbindung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000" cy="0"/>
                      </a:xfrm>
                      <a:prstGeom prst="line">
                        <a:avLst/>
                      </a:prstGeom>
                      <a:ln>
                        <a:solidFill>
                          <a:srgbClr val="3C3C3B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line id="Gerade Verbindung 5" style="position:absolute;z-index:2516715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3c3c3b" strokeweight=".5pt" from=".3pt,299.4pt" to="8.8pt,299.4pt" w14:anchorId="4CF59D3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">
              <v:stroke joinstyle="miter"/>
              <w10:wrap anchorx="page" anchory="page"/>
              <w10:anchorlock/>
            </v:line>
          </w:pict>
        </mc:Fallback>
      </mc:AlternateContent>
    </w:r>
    <w:r w:rsidRPr="00E67375">
      <w:rPr>
        <w:noProof/>
      </w:rPr>
      <mc:AlternateContent>
        <mc:Choice Requires="wps">
          <w:drawing>
            <wp:anchor distT="0" distB="0" distL="114300" distR="114300" simplePos="0" relativeHeight="251672576" behindDoc="0" locked="1" layoutInCell="1" allowOverlap="1" wp14:anchorId="35DB4CB5" wp14:editId="391A7C7E">
              <wp:simplePos x="0" y="0"/>
              <wp:positionH relativeFrom="page">
                <wp:posOffset>3810</wp:posOffset>
              </wp:positionH>
              <wp:positionV relativeFrom="page">
                <wp:posOffset>7578725</wp:posOffset>
              </wp:positionV>
              <wp:extent cx="108000" cy="0"/>
              <wp:effectExtent l="0" t="0" r="6350" b="12700"/>
              <wp:wrapNone/>
              <wp:docPr id="7" name="Gerade Verbindung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000" cy="0"/>
                      </a:xfrm>
                      <a:prstGeom prst="line">
                        <a:avLst/>
                      </a:prstGeom>
                      <a:ln>
                        <a:solidFill>
                          <a:srgbClr val="3C3C3B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line id="Gerade Verbindung 7" style="position:absolute;z-index:2516725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3c3c3b" strokeweight=".5pt" from=".3pt,596.75pt" to="8.8pt,596.75pt" w14:anchorId="2321B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">
              <v:stroke joinstyle="miter"/>
              <w10:wrap anchorx="page" anchory="page"/>
              <w10:anchorlock/>
            </v:line>
          </w:pict>
        </mc:Fallback>
      </mc:AlternateContent>
    </w:r>
    <w:r w:rsidRPr="00E67375">
      <w:rPr>
        <w:noProof/>
      </w:rPr>
      <mc:AlternateContent>
        <mc:Choice Requires="wps">
          <w:drawing>
            <wp:anchor distT="0" distB="0" distL="114300" distR="114300" simplePos="0" relativeHeight="251673600" behindDoc="0" locked="1" layoutInCell="1" allowOverlap="1" wp14:anchorId="1268A7D9" wp14:editId="53FBF3A4">
              <wp:simplePos x="0" y="0"/>
              <wp:positionH relativeFrom="page">
                <wp:posOffset>3810</wp:posOffset>
              </wp:positionH>
              <wp:positionV relativeFrom="page">
                <wp:posOffset>5368290</wp:posOffset>
              </wp:positionV>
              <wp:extent cx="216000" cy="0"/>
              <wp:effectExtent l="0" t="0" r="12700" b="12700"/>
              <wp:wrapNone/>
              <wp:docPr id="9" name="Gerade Verbindung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" cy="0"/>
                      </a:xfrm>
                      <a:prstGeom prst="line">
                        <a:avLst/>
                      </a:prstGeom>
                      <a:ln>
                        <a:solidFill>
                          <a:srgbClr val="3C3C3B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line id="Gerade Verbindung 9" style="position:absolute;z-index:2516736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3c3c3b" strokeweight=".5pt" from=".3pt,422.7pt" to="17.3pt,422.7pt" w14:anchorId="2195A5A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1" layoutInCell="1" allowOverlap="0" wp14:anchorId="623E5753" wp14:editId="0CA9030B">
              <wp:simplePos x="0" y="0"/>
              <wp:positionH relativeFrom="page">
                <wp:posOffset>5567680</wp:posOffset>
              </wp:positionH>
              <wp:positionV relativeFrom="page">
                <wp:posOffset>4244975</wp:posOffset>
              </wp:positionV>
              <wp:extent cx="1619885" cy="5293995"/>
              <wp:effectExtent l="0" t="0" r="5715" b="1905"/>
              <wp:wrapThrough wrapText="left">
                <wp:wrapPolygon edited="0">
                  <wp:start x="0" y="0"/>
                  <wp:lineTo x="0" y="21556"/>
                  <wp:lineTo x="21507" y="21556"/>
                  <wp:lineTo x="21507" y="0"/>
                  <wp:lineTo x="0" y="0"/>
                </wp:wrapPolygon>
              </wp:wrapThrough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19885" cy="529399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5EB0B9D" w14:textId="6B99690E" w:rsidR="0024668B" w:rsidRPr="00982C7A" w:rsidRDefault="0024668B" w:rsidP="0024668B">
                          <w:pPr>
                            <w:pStyle w:val="IGMInfospalte"/>
                          </w:pPr>
                          <w:r w:rsidRPr="00982C7A">
                            <w:fldChar w:fldCharType="begin"/>
                          </w:r>
                          <w:r w:rsidRPr="00982C7A">
                            <w:instrText xml:space="preserve"> TIME \@ "dd.MM.yyyy" </w:instrText>
                          </w:r>
                          <w:r w:rsidRPr="00982C7A">
                            <w:fldChar w:fldCharType="separate"/>
                          </w:r>
                          <w:r w:rsidR="00FF1769">
                            <w:rPr>
                              <w:noProof/>
                            </w:rPr>
                            <w:t>14.09.2023</w:t>
                          </w:r>
                          <w:r w:rsidRPr="00982C7A">
                            <w:fldChar w:fldCharType="end"/>
                          </w:r>
                        </w:p>
                        <w:p w14:paraId="35297155" w14:textId="77777777" w:rsidR="0024668B" w:rsidRPr="00982C7A" w:rsidRDefault="0024668B" w:rsidP="0024668B">
                          <w:pPr>
                            <w:pStyle w:val="IGMInfospalte"/>
                          </w:pPr>
                        </w:p>
                        <w:p w14:paraId="11EDA7EB" w14:textId="77777777" w:rsidR="0024668B" w:rsidRPr="00982C7A" w:rsidRDefault="0024668B" w:rsidP="0024668B">
                          <w:pPr>
                            <w:pStyle w:val="IGMInfospalte"/>
                          </w:pPr>
                          <w:r w:rsidRPr="00982C7A">
                            <w:t>Ihr Zeichen:</w:t>
                          </w:r>
                        </w:p>
                        <w:p w14:paraId="654F9445" w14:textId="77777777" w:rsidR="0024668B" w:rsidRPr="00982C7A" w:rsidRDefault="0024668B" w:rsidP="0024668B">
                          <w:pPr>
                            <w:pStyle w:val="IGMInfospalte"/>
                          </w:pPr>
                        </w:p>
                        <w:p w14:paraId="38F81A38" w14:textId="77777777" w:rsidR="0024668B" w:rsidRPr="00982C7A" w:rsidRDefault="0024668B" w:rsidP="0024668B">
                          <w:pPr>
                            <w:pStyle w:val="IGMInfospalte"/>
                          </w:pPr>
                          <w:r w:rsidRPr="00982C7A">
                            <w:t>Unser Zeichen:</w:t>
                          </w:r>
                        </w:p>
                        <w:p w14:paraId="2112B98D" w14:textId="6B849AB7" w:rsidR="0024668B" w:rsidRDefault="00531598" w:rsidP="0024668B">
                          <w:pPr>
                            <w:pStyle w:val="IGMInfospalte"/>
                          </w:pPr>
                          <w:r>
                            <w:t>XX/YY</w:t>
                          </w:r>
                        </w:p>
                        <w:p w14:paraId="66651C94" w14:textId="77777777" w:rsidR="0024668B" w:rsidRDefault="0024668B" w:rsidP="0024668B">
                          <w:pPr>
                            <w:pStyle w:val="IGMInfospalte"/>
                          </w:pPr>
                        </w:p>
                        <w:p w14:paraId="5006491C" w14:textId="77777777" w:rsidR="0024668B" w:rsidRPr="00982C7A" w:rsidRDefault="0024668B" w:rsidP="0024668B">
                          <w:pPr>
                            <w:pStyle w:val="IGMInfospalte"/>
                            <w:rPr>
                              <w:b/>
                            </w:rPr>
                          </w:pPr>
                        </w:p>
                        <w:p w14:paraId="1C2F8DDE" w14:textId="77777777" w:rsidR="0024668B" w:rsidRDefault="0024668B" w:rsidP="0024668B">
                          <w:pPr>
                            <w:pStyle w:val="IGMInfospalte"/>
                            <w:rPr>
                              <w:b/>
                            </w:rPr>
                          </w:pPr>
                        </w:p>
                        <w:p w14:paraId="67623731" w14:textId="77777777" w:rsidR="0024668B" w:rsidRDefault="0024668B" w:rsidP="0024668B">
                          <w:pPr>
                            <w:pStyle w:val="IGMInfospalte"/>
                            <w:rPr>
                              <w:b/>
                            </w:rPr>
                          </w:pPr>
                          <w:r w:rsidRPr="00982C7A">
                            <w:rPr>
                              <w:b/>
                            </w:rPr>
                            <w:t>IG Metall</w:t>
                          </w:r>
                          <w:r>
                            <w:rPr>
                              <w:b/>
                            </w:rPr>
                            <w:t xml:space="preserve"> </w:t>
                          </w:r>
                        </w:p>
                        <w:p w14:paraId="2B594025" w14:textId="7859D3B5" w:rsidR="003433D0" w:rsidRDefault="00531598" w:rsidP="0024668B">
                          <w:pPr>
                            <w:pStyle w:val="IGMInfospalte"/>
                          </w:pPr>
                          <w:r>
                            <w:rPr>
                              <w:b/>
                            </w:rPr>
                            <w:t>Gliederung</w:t>
                          </w:r>
                        </w:p>
                        <w:p w14:paraId="19FE91A7" w14:textId="28DF4DD8" w:rsidR="0024668B" w:rsidRPr="00982C7A" w:rsidRDefault="00B53E1D" w:rsidP="0024668B">
                          <w:pPr>
                            <w:pStyle w:val="IGMInfospalte"/>
                          </w:pPr>
                          <w:r>
                            <w:t>Straße</w:t>
                          </w:r>
                        </w:p>
                        <w:p w14:paraId="56266EB6" w14:textId="2255A4F6" w:rsidR="0024668B" w:rsidRPr="00982C7A" w:rsidRDefault="00531598" w:rsidP="0024668B">
                          <w:pPr>
                            <w:pStyle w:val="IGMInfospalte"/>
                          </w:pPr>
                          <w:r>
                            <w:t>PLZ Ort</w:t>
                          </w:r>
                        </w:p>
                        <w:p w14:paraId="1B721B0E" w14:textId="77777777" w:rsidR="0024668B" w:rsidRPr="00982C7A" w:rsidRDefault="0024668B" w:rsidP="0024668B">
                          <w:pPr>
                            <w:pStyle w:val="IGMInfospalte"/>
                          </w:pPr>
                        </w:p>
                        <w:p w14:paraId="0384A0E3" w14:textId="77777777" w:rsidR="0024668B" w:rsidRPr="00982C7A" w:rsidRDefault="0024668B" w:rsidP="0024668B">
                          <w:pPr>
                            <w:pStyle w:val="IGMInfospalte"/>
                          </w:pPr>
                          <w:r w:rsidRPr="00982C7A">
                            <w:t>An</w:t>
                          </w:r>
                          <w:r>
                            <w:t>s</w:t>
                          </w:r>
                          <w:r w:rsidRPr="00982C7A">
                            <w:t>prechpartnerin:</w:t>
                          </w:r>
                        </w:p>
                        <w:p w14:paraId="121CCBCE" w14:textId="482EA08A" w:rsidR="0024668B" w:rsidRPr="00982C7A" w:rsidRDefault="00531598" w:rsidP="0024668B">
                          <w:pPr>
                            <w:pStyle w:val="IGMInfospalte"/>
                          </w:pPr>
                          <w:r>
                            <w:t>Name</w:t>
                          </w:r>
                        </w:p>
                        <w:p w14:paraId="75C35F2C" w14:textId="77777777" w:rsidR="0024668B" w:rsidRPr="00982C7A" w:rsidRDefault="0024668B" w:rsidP="0024668B">
                          <w:pPr>
                            <w:pStyle w:val="IGMInfospalte"/>
                          </w:pPr>
                        </w:p>
                        <w:p w14:paraId="632703CF" w14:textId="688D942B" w:rsidR="0024668B" w:rsidRPr="00982C7A" w:rsidRDefault="0024668B" w:rsidP="0024668B">
                          <w:pPr>
                            <w:pStyle w:val="IGMInfospalte"/>
                          </w:pPr>
                          <w:r w:rsidRPr="00982C7A">
                            <w:t xml:space="preserve">Telefon: </w:t>
                          </w:r>
                          <w:r w:rsidR="00B53E1D">
                            <w:t xml:space="preserve"> </w:t>
                          </w:r>
                          <w:r w:rsidR="00762BFE">
                            <w:t>Nummer</w:t>
                          </w:r>
                        </w:p>
                        <w:p w14:paraId="6AC9FA88" w14:textId="076FC5F0" w:rsidR="0024668B" w:rsidRPr="00B158A4" w:rsidRDefault="0024668B" w:rsidP="0024668B">
                          <w:pPr>
                            <w:pStyle w:val="IGMInfospalte"/>
                          </w:pPr>
                          <w:r w:rsidRPr="00B158A4">
                            <w:t>Fax:</w:t>
                          </w:r>
                          <w:r w:rsidR="00762BFE">
                            <w:t xml:space="preserve"> Nummer</w:t>
                          </w:r>
                        </w:p>
                        <w:p w14:paraId="619D278B" w14:textId="77777777" w:rsidR="0024668B" w:rsidRPr="00B158A4" w:rsidRDefault="0024668B" w:rsidP="0024668B">
                          <w:pPr>
                            <w:pStyle w:val="IGMInfospalte"/>
                          </w:pPr>
                        </w:p>
                        <w:p w14:paraId="6502EE50" w14:textId="0D3C895E" w:rsidR="0024668B" w:rsidRPr="00B158A4" w:rsidRDefault="00762BFE" w:rsidP="0024668B">
                          <w:pPr>
                            <w:pStyle w:val="IGMInfospalte"/>
                          </w:pPr>
                          <w:r>
                            <w:t>Gliedreung</w:t>
                          </w:r>
                          <w:r w:rsidR="00B53E1D">
                            <w:t>@igmetall.de</w:t>
                          </w:r>
                        </w:p>
                        <w:p w14:paraId="3C7D65B4" w14:textId="77777777" w:rsidR="0024668B" w:rsidRPr="00B158A4" w:rsidRDefault="0024668B" w:rsidP="0024668B">
                          <w:pPr>
                            <w:pStyle w:val="IGMInfospalte"/>
                          </w:pPr>
                        </w:p>
                        <w:p w14:paraId="31B380C9" w14:textId="05D08593" w:rsidR="0024668B" w:rsidRPr="00982C7A" w:rsidRDefault="00140752" w:rsidP="00140752">
                          <w:pPr>
                            <w:pStyle w:val="IGMInfospalte"/>
                            <w:jc w:val="left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 xml:space="preserve">          </w:t>
                          </w:r>
                          <w:r w:rsidR="0024668B" w:rsidRPr="00982C7A">
                            <w:rPr>
                              <w:lang w:val="en-US"/>
                            </w:rPr>
                            <w:t>www.igmetal</w:t>
                          </w:r>
                          <w:r w:rsidR="0024668B">
                            <w:rPr>
                              <w:lang w:val="en-US"/>
                            </w:rPr>
                            <w:t>l</w:t>
                          </w:r>
                          <w:r>
                            <w:rPr>
                              <w:lang w:val="en-US"/>
                            </w:rPr>
                            <w:t>.</w:t>
                          </w:r>
                          <w:r w:rsidR="00762BFE">
                            <w:rPr>
                              <w:lang w:val="en-US"/>
                            </w:rPr>
                            <w:t>gliederung</w:t>
                          </w:r>
                          <w:r w:rsidR="0024668B" w:rsidRPr="00D526C9">
                            <w:rPr>
                              <w:lang w:val="en-US"/>
                            </w:rPr>
                            <w:t>.de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3E5753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438.4pt;margin-top:334.25pt;width:127.55pt;height:416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" o:allowoverlap="f" fillcolor="white [3201]" stroked="f" strokeweight=".5pt">
              <v:textbox inset="0,0,0,0">
                <w:txbxContent>
                  <w:p w14:paraId="55EB0B9D" w14:textId="6B99690E" w:rsidR="0024668B" w:rsidRPr="00982C7A" w:rsidRDefault="0024668B" w:rsidP="0024668B">
                    <w:pPr>
                      <w:pStyle w:val="IGMInfospalte"/>
                    </w:pPr>
                    <w:r w:rsidRPr="00982C7A">
                      <w:fldChar w:fldCharType="begin"/>
                    </w:r>
                    <w:r w:rsidRPr="00982C7A">
                      <w:instrText xml:space="preserve"> TIME \@ "dd.MM.yyyy" </w:instrText>
                    </w:r>
                    <w:r w:rsidRPr="00982C7A">
                      <w:fldChar w:fldCharType="separate"/>
                    </w:r>
                    <w:r w:rsidR="00FF1769">
                      <w:rPr>
                        <w:noProof/>
                      </w:rPr>
                      <w:t>14.09.2023</w:t>
                    </w:r>
                    <w:r w:rsidRPr="00982C7A">
                      <w:fldChar w:fldCharType="end"/>
                    </w:r>
                  </w:p>
                  <w:p w14:paraId="35297155" w14:textId="77777777" w:rsidR="0024668B" w:rsidRPr="00982C7A" w:rsidRDefault="0024668B" w:rsidP="0024668B">
                    <w:pPr>
                      <w:pStyle w:val="IGMInfospalte"/>
                    </w:pPr>
                  </w:p>
                  <w:p w14:paraId="11EDA7EB" w14:textId="77777777" w:rsidR="0024668B" w:rsidRPr="00982C7A" w:rsidRDefault="0024668B" w:rsidP="0024668B">
                    <w:pPr>
                      <w:pStyle w:val="IGMInfospalte"/>
                    </w:pPr>
                    <w:r w:rsidRPr="00982C7A">
                      <w:t>Ihr Zeichen:</w:t>
                    </w:r>
                  </w:p>
                  <w:p w14:paraId="654F9445" w14:textId="77777777" w:rsidR="0024668B" w:rsidRPr="00982C7A" w:rsidRDefault="0024668B" w:rsidP="0024668B">
                    <w:pPr>
                      <w:pStyle w:val="IGMInfospalte"/>
                    </w:pPr>
                  </w:p>
                  <w:p w14:paraId="38F81A38" w14:textId="77777777" w:rsidR="0024668B" w:rsidRPr="00982C7A" w:rsidRDefault="0024668B" w:rsidP="0024668B">
                    <w:pPr>
                      <w:pStyle w:val="IGMInfospalte"/>
                    </w:pPr>
                    <w:r w:rsidRPr="00982C7A">
                      <w:t>Unser Zeichen:</w:t>
                    </w:r>
                  </w:p>
                  <w:p w14:paraId="2112B98D" w14:textId="6B849AB7" w:rsidR="0024668B" w:rsidRDefault="00531598" w:rsidP="0024668B">
                    <w:pPr>
                      <w:pStyle w:val="IGMInfospalte"/>
                    </w:pPr>
                    <w:r>
                      <w:t>XX/YY</w:t>
                    </w:r>
                  </w:p>
                  <w:p w14:paraId="66651C94" w14:textId="77777777" w:rsidR="0024668B" w:rsidRDefault="0024668B" w:rsidP="0024668B">
                    <w:pPr>
                      <w:pStyle w:val="IGMInfospalte"/>
                    </w:pPr>
                  </w:p>
                  <w:p w14:paraId="5006491C" w14:textId="77777777" w:rsidR="0024668B" w:rsidRPr="00982C7A" w:rsidRDefault="0024668B" w:rsidP="0024668B">
                    <w:pPr>
                      <w:pStyle w:val="IGMInfospalte"/>
                      <w:rPr>
                        <w:b/>
                      </w:rPr>
                    </w:pPr>
                  </w:p>
                  <w:p w14:paraId="1C2F8DDE" w14:textId="77777777" w:rsidR="0024668B" w:rsidRDefault="0024668B" w:rsidP="0024668B">
                    <w:pPr>
                      <w:pStyle w:val="IGMInfospalte"/>
                      <w:rPr>
                        <w:b/>
                      </w:rPr>
                    </w:pPr>
                  </w:p>
                  <w:p w14:paraId="67623731" w14:textId="77777777" w:rsidR="0024668B" w:rsidRDefault="0024668B" w:rsidP="0024668B">
                    <w:pPr>
                      <w:pStyle w:val="IGMInfospalte"/>
                      <w:rPr>
                        <w:b/>
                      </w:rPr>
                    </w:pPr>
                    <w:r w:rsidRPr="00982C7A">
                      <w:rPr>
                        <w:b/>
                      </w:rPr>
                      <w:t>IG Metall</w:t>
                    </w:r>
                    <w:r>
                      <w:rPr>
                        <w:b/>
                      </w:rPr>
                      <w:t xml:space="preserve"> </w:t>
                    </w:r>
                  </w:p>
                  <w:p w14:paraId="2B594025" w14:textId="7859D3B5" w:rsidR="003433D0" w:rsidRDefault="00531598" w:rsidP="0024668B">
                    <w:pPr>
                      <w:pStyle w:val="IGMInfospalte"/>
                    </w:pPr>
                    <w:r>
                      <w:rPr>
                        <w:b/>
                      </w:rPr>
                      <w:t>Gliederung</w:t>
                    </w:r>
                  </w:p>
                  <w:p w14:paraId="19FE91A7" w14:textId="28DF4DD8" w:rsidR="0024668B" w:rsidRPr="00982C7A" w:rsidRDefault="00B53E1D" w:rsidP="0024668B">
                    <w:pPr>
                      <w:pStyle w:val="IGMInfospalte"/>
                    </w:pPr>
                    <w:r>
                      <w:t>Straße</w:t>
                    </w:r>
                  </w:p>
                  <w:p w14:paraId="56266EB6" w14:textId="2255A4F6" w:rsidR="0024668B" w:rsidRPr="00982C7A" w:rsidRDefault="00531598" w:rsidP="0024668B">
                    <w:pPr>
                      <w:pStyle w:val="IGMInfospalte"/>
                    </w:pPr>
                    <w:r>
                      <w:t>PLZ Ort</w:t>
                    </w:r>
                  </w:p>
                  <w:p w14:paraId="1B721B0E" w14:textId="77777777" w:rsidR="0024668B" w:rsidRPr="00982C7A" w:rsidRDefault="0024668B" w:rsidP="0024668B">
                    <w:pPr>
                      <w:pStyle w:val="IGMInfospalte"/>
                    </w:pPr>
                  </w:p>
                  <w:p w14:paraId="0384A0E3" w14:textId="77777777" w:rsidR="0024668B" w:rsidRPr="00982C7A" w:rsidRDefault="0024668B" w:rsidP="0024668B">
                    <w:pPr>
                      <w:pStyle w:val="IGMInfospalte"/>
                    </w:pPr>
                    <w:r w:rsidRPr="00982C7A">
                      <w:t>An</w:t>
                    </w:r>
                    <w:r>
                      <w:t>s</w:t>
                    </w:r>
                    <w:r w:rsidRPr="00982C7A">
                      <w:t>prechpartnerin:</w:t>
                    </w:r>
                  </w:p>
                  <w:p w14:paraId="121CCBCE" w14:textId="482EA08A" w:rsidR="0024668B" w:rsidRPr="00982C7A" w:rsidRDefault="00531598" w:rsidP="0024668B">
                    <w:pPr>
                      <w:pStyle w:val="IGMInfospalte"/>
                    </w:pPr>
                    <w:r>
                      <w:t>Name</w:t>
                    </w:r>
                  </w:p>
                  <w:p w14:paraId="75C35F2C" w14:textId="77777777" w:rsidR="0024668B" w:rsidRPr="00982C7A" w:rsidRDefault="0024668B" w:rsidP="0024668B">
                    <w:pPr>
                      <w:pStyle w:val="IGMInfospalte"/>
                    </w:pPr>
                  </w:p>
                  <w:p w14:paraId="632703CF" w14:textId="688D942B" w:rsidR="0024668B" w:rsidRPr="00982C7A" w:rsidRDefault="0024668B" w:rsidP="0024668B">
                    <w:pPr>
                      <w:pStyle w:val="IGMInfospalte"/>
                    </w:pPr>
                    <w:r w:rsidRPr="00982C7A">
                      <w:t xml:space="preserve">Telefon: </w:t>
                    </w:r>
                    <w:r w:rsidR="00B53E1D">
                      <w:t xml:space="preserve"> </w:t>
                    </w:r>
                    <w:r w:rsidR="00762BFE">
                      <w:t>Nummer</w:t>
                    </w:r>
                  </w:p>
                  <w:p w14:paraId="6AC9FA88" w14:textId="076FC5F0" w:rsidR="0024668B" w:rsidRPr="00B158A4" w:rsidRDefault="0024668B" w:rsidP="0024668B">
                    <w:pPr>
                      <w:pStyle w:val="IGMInfospalte"/>
                    </w:pPr>
                    <w:r w:rsidRPr="00B158A4">
                      <w:t>Fax:</w:t>
                    </w:r>
                    <w:r w:rsidR="00762BFE">
                      <w:t xml:space="preserve"> Nummer</w:t>
                    </w:r>
                  </w:p>
                  <w:p w14:paraId="619D278B" w14:textId="77777777" w:rsidR="0024668B" w:rsidRPr="00B158A4" w:rsidRDefault="0024668B" w:rsidP="0024668B">
                    <w:pPr>
                      <w:pStyle w:val="IGMInfospalte"/>
                    </w:pPr>
                  </w:p>
                  <w:p w14:paraId="6502EE50" w14:textId="0D3C895E" w:rsidR="0024668B" w:rsidRPr="00B158A4" w:rsidRDefault="00762BFE" w:rsidP="0024668B">
                    <w:pPr>
                      <w:pStyle w:val="IGMInfospalte"/>
                    </w:pPr>
                    <w:r>
                      <w:t>Gliedreung</w:t>
                    </w:r>
                    <w:r w:rsidR="00B53E1D">
                      <w:t>@igmetall.de</w:t>
                    </w:r>
                  </w:p>
                  <w:p w14:paraId="3C7D65B4" w14:textId="77777777" w:rsidR="0024668B" w:rsidRPr="00B158A4" w:rsidRDefault="0024668B" w:rsidP="0024668B">
                    <w:pPr>
                      <w:pStyle w:val="IGMInfospalte"/>
                    </w:pPr>
                  </w:p>
                  <w:p w14:paraId="31B380C9" w14:textId="05D08593" w:rsidR="0024668B" w:rsidRPr="00982C7A" w:rsidRDefault="00140752" w:rsidP="00140752">
                    <w:pPr>
                      <w:pStyle w:val="IGMInfospalte"/>
                      <w:jc w:val="left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         </w:t>
                    </w:r>
                    <w:r w:rsidR="0024668B" w:rsidRPr="00982C7A">
                      <w:rPr>
                        <w:lang w:val="en-US"/>
                      </w:rPr>
                      <w:t>www.igmetal</w:t>
                    </w:r>
                    <w:r w:rsidR="0024668B">
                      <w:rPr>
                        <w:lang w:val="en-US"/>
                      </w:rPr>
                      <w:t>l</w:t>
                    </w:r>
                    <w:r>
                      <w:rPr>
                        <w:lang w:val="en-US"/>
                      </w:rPr>
                      <w:t>.</w:t>
                    </w:r>
                    <w:r w:rsidR="00762BFE">
                      <w:rPr>
                        <w:lang w:val="en-US"/>
                      </w:rPr>
                      <w:t>gliederung</w:t>
                    </w:r>
                    <w:r w:rsidR="0024668B" w:rsidRPr="00D526C9">
                      <w:rPr>
                        <w:lang w:val="en-US"/>
                      </w:rPr>
                      <w:t>.de</w:t>
                    </w:r>
                  </w:p>
                </w:txbxContent>
              </v:textbox>
              <w10:wrap type="through" side="left"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63.15pt;height:59.8pt" o:bullet="t">
        <v:imagedata r:id="rId1" o:title="Pfeil"/>
      </v:shape>
    </w:pict>
  </w:numPicBullet>
  <w:abstractNum w:abstractNumId="0" w15:restartNumberingAfterBreak="0">
    <w:nsid w:val="0E2B3215"/>
    <w:multiLevelType w:val="hybridMultilevel"/>
    <w:tmpl w:val="E2AC8D8C"/>
    <w:lvl w:ilvl="0" w:tplc="96CCBA60">
      <w:start w:val="1"/>
      <w:numFmt w:val="bullet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/>
        <w:i w:val="0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F938AF"/>
    <w:multiLevelType w:val="hybridMultilevel"/>
    <w:tmpl w:val="93EAE71C"/>
    <w:lvl w:ilvl="0" w:tplc="87C2AB9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551"/>
    <w:rsid w:val="00015E03"/>
    <w:rsid w:val="000306D0"/>
    <w:rsid w:val="000320E4"/>
    <w:rsid w:val="00080931"/>
    <w:rsid w:val="000A07E6"/>
    <w:rsid w:val="000A4C17"/>
    <w:rsid w:val="000C0F38"/>
    <w:rsid w:val="000D0193"/>
    <w:rsid w:val="00104040"/>
    <w:rsid w:val="00106E58"/>
    <w:rsid w:val="00140752"/>
    <w:rsid w:val="00155A01"/>
    <w:rsid w:val="00156515"/>
    <w:rsid w:val="00160338"/>
    <w:rsid w:val="00175DD0"/>
    <w:rsid w:val="001850DD"/>
    <w:rsid w:val="00187D1A"/>
    <w:rsid w:val="0020024E"/>
    <w:rsid w:val="00204226"/>
    <w:rsid w:val="0024668B"/>
    <w:rsid w:val="0024726C"/>
    <w:rsid w:val="002634C0"/>
    <w:rsid w:val="00275F02"/>
    <w:rsid w:val="002B3321"/>
    <w:rsid w:val="002D44FC"/>
    <w:rsid w:val="0031573D"/>
    <w:rsid w:val="00334EC7"/>
    <w:rsid w:val="00337B1F"/>
    <w:rsid w:val="003433D0"/>
    <w:rsid w:val="00372155"/>
    <w:rsid w:val="00393761"/>
    <w:rsid w:val="00397DF1"/>
    <w:rsid w:val="003B2678"/>
    <w:rsid w:val="003C6E92"/>
    <w:rsid w:val="00400157"/>
    <w:rsid w:val="00454A08"/>
    <w:rsid w:val="00477EC2"/>
    <w:rsid w:val="00482FA9"/>
    <w:rsid w:val="004B1055"/>
    <w:rsid w:val="004C1ADB"/>
    <w:rsid w:val="004E26C5"/>
    <w:rsid w:val="004F0517"/>
    <w:rsid w:val="00505FD5"/>
    <w:rsid w:val="00517464"/>
    <w:rsid w:val="00531598"/>
    <w:rsid w:val="00582E87"/>
    <w:rsid w:val="005A31FA"/>
    <w:rsid w:val="005C6DBD"/>
    <w:rsid w:val="006558D5"/>
    <w:rsid w:val="006A3060"/>
    <w:rsid w:val="006A5E86"/>
    <w:rsid w:val="006D0F5D"/>
    <w:rsid w:val="007367C2"/>
    <w:rsid w:val="00762BFE"/>
    <w:rsid w:val="00763D79"/>
    <w:rsid w:val="00764B68"/>
    <w:rsid w:val="00792563"/>
    <w:rsid w:val="007B3CC2"/>
    <w:rsid w:val="007D183F"/>
    <w:rsid w:val="007D28A2"/>
    <w:rsid w:val="007F539B"/>
    <w:rsid w:val="0080740B"/>
    <w:rsid w:val="00810F7D"/>
    <w:rsid w:val="008149D7"/>
    <w:rsid w:val="00816D7A"/>
    <w:rsid w:val="0082260F"/>
    <w:rsid w:val="00837DCC"/>
    <w:rsid w:val="008716C9"/>
    <w:rsid w:val="008A7D5B"/>
    <w:rsid w:val="008D016F"/>
    <w:rsid w:val="00923E41"/>
    <w:rsid w:val="009245C5"/>
    <w:rsid w:val="009353CD"/>
    <w:rsid w:val="00946BE8"/>
    <w:rsid w:val="009515EE"/>
    <w:rsid w:val="0097310C"/>
    <w:rsid w:val="00982C7A"/>
    <w:rsid w:val="009E72E7"/>
    <w:rsid w:val="009F5FD9"/>
    <w:rsid w:val="00A22551"/>
    <w:rsid w:val="00A2666E"/>
    <w:rsid w:val="00A309F4"/>
    <w:rsid w:val="00A616D0"/>
    <w:rsid w:val="00A763D0"/>
    <w:rsid w:val="00A843CF"/>
    <w:rsid w:val="00AA10CD"/>
    <w:rsid w:val="00AA6277"/>
    <w:rsid w:val="00AF2968"/>
    <w:rsid w:val="00AF588B"/>
    <w:rsid w:val="00B158A4"/>
    <w:rsid w:val="00B2240B"/>
    <w:rsid w:val="00B37FEA"/>
    <w:rsid w:val="00B53E1D"/>
    <w:rsid w:val="00B7648F"/>
    <w:rsid w:val="00BC2977"/>
    <w:rsid w:val="00BD0CA4"/>
    <w:rsid w:val="00BD5623"/>
    <w:rsid w:val="00BE0A6B"/>
    <w:rsid w:val="00C10492"/>
    <w:rsid w:val="00C41CC3"/>
    <w:rsid w:val="00C9733D"/>
    <w:rsid w:val="00CD67D5"/>
    <w:rsid w:val="00D2003C"/>
    <w:rsid w:val="00D3460B"/>
    <w:rsid w:val="00D44B3C"/>
    <w:rsid w:val="00D526C9"/>
    <w:rsid w:val="00D67D14"/>
    <w:rsid w:val="00D72A78"/>
    <w:rsid w:val="00D82472"/>
    <w:rsid w:val="00D95FAE"/>
    <w:rsid w:val="00DA3BA6"/>
    <w:rsid w:val="00E05692"/>
    <w:rsid w:val="00E36C16"/>
    <w:rsid w:val="00E40A26"/>
    <w:rsid w:val="00E505C9"/>
    <w:rsid w:val="00E67375"/>
    <w:rsid w:val="00E828EE"/>
    <w:rsid w:val="00E83E6A"/>
    <w:rsid w:val="00E879DC"/>
    <w:rsid w:val="00E93A68"/>
    <w:rsid w:val="00EB3DEC"/>
    <w:rsid w:val="00EE3F75"/>
    <w:rsid w:val="00EF4230"/>
    <w:rsid w:val="00F0575D"/>
    <w:rsid w:val="00F07D80"/>
    <w:rsid w:val="00F127D6"/>
    <w:rsid w:val="00F22AB4"/>
    <w:rsid w:val="00F40D7D"/>
    <w:rsid w:val="00FA0331"/>
    <w:rsid w:val="00FA0B82"/>
    <w:rsid w:val="00FD7BC9"/>
    <w:rsid w:val="00FF1769"/>
    <w:rsid w:val="00FF7B21"/>
    <w:rsid w:val="0FD61690"/>
    <w:rsid w:val="665AD28D"/>
    <w:rsid w:val="71C30D28"/>
    <w:rsid w:val="753E75E9"/>
    <w:rsid w:val="7ABF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AE11D1"/>
  <w14:defaultImageDpi w14:val="32767"/>
  <w15:chartTrackingRefBased/>
  <w15:docId w15:val="{79D99145-B0BE-4A78-85EC-8080DA2F5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22551"/>
    <w:pPr>
      <w:spacing w:line="240" w:lineRule="exact"/>
    </w:pPr>
    <w:rPr>
      <w:rFonts w:ascii="Arial" w:eastAsia="Times New Roman" w:hAnsi="Arial" w:cs="Times New Roman"/>
      <w:sz w:val="22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rsid w:val="003B2678"/>
    <w:pPr>
      <w:keepNext/>
      <w:keepLines/>
      <w:tabs>
        <w:tab w:val="left" w:pos="283"/>
        <w:tab w:val="left" w:pos="567"/>
      </w:tabs>
      <w:autoSpaceDE w:val="0"/>
      <w:autoSpaceDN w:val="0"/>
      <w:adjustRightInd w:val="0"/>
      <w:spacing w:before="240" w:line="240" w:lineRule="auto"/>
      <w:jc w:val="both"/>
      <w:textAlignment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B2678"/>
    <w:rPr>
      <w:rFonts w:asciiTheme="majorHAnsi" w:eastAsiaTheme="majorEastAsia" w:hAnsiTheme="majorHAnsi" w:cstheme="majorBidi"/>
      <w:b w:val="0"/>
      <w:i w:val="0"/>
      <w:color w:val="2F5496" w:themeColor="accent1" w:themeShade="BF"/>
      <w:sz w:val="32"/>
      <w:szCs w:val="32"/>
    </w:rPr>
  </w:style>
  <w:style w:type="paragraph" w:customStyle="1" w:styleId="IGMAbsenderfett">
    <w:name w:val="IGM Absender fett"/>
    <w:basedOn w:val="Standard"/>
    <w:qFormat/>
    <w:rsid w:val="00156515"/>
    <w:pPr>
      <w:tabs>
        <w:tab w:val="left" w:pos="283"/>
        <w:tab w:val="left" w:pos="567"/>
      </w:tabs>
      <w:autoSpaceDE w:val="0"/>
      <w:autoSpaceDN w:val="0"/>
      <w:adjustRightInd w:val="0"/>
      <w:spacing w:line="240" w:lineRule="auto"/>
      <w:textAlignment w:val="center"/>
    </w:pPr>
    <w:rPr>
      <w:rFonts w:ascii="Meta IGM" w:eastAsiaTheme="minorHAnsi" w:hAnsi="Meta IGM" w:cs="Meta OT"/>
      <w:b/>
      <w:color w:val="000000"/>
      <w:sz w:val="16"/>
      <w:szCs w:val="16"/>
      <w:lang w:eastAsia="en-US"/>
    </w:rPr>
  </w:style>
  <w:style w:type="paragraph" w:customStyle="1" w:styleId="IGMAbsender">
    <w:name w:val="IGM Absender"/>
    <w:basedOn w:val="Standard"/>
    <w:qFormat/>
    <w:rsid w:val="00156515"/>
    <w:pPr>
      <w:tabs>
        <w:tab w:val="left" w:pos="283"/>
        <w:tab w:val="left" w:pos="567"/>
      </w:tabs>
      <w:autoSpaceDE w:val="0"/>
      <w:autoSpaceDN w:val="0"/>
      <w:adjustRightInd w:val="0"/>
      <w:spacing w:line="240" w:lineRule="auto"/>
      <w:textAlignment w:val="center"/>
    </w:pPr>
    <w:rPr>
      <w:rFonts w:ascii="Meta IGM" w:eastAsiaTheme="minorHAnsi" w:hAnsi="Meta IGM" w:cs="Meta OT"/>
      <w:color w:val="000000"/>
      <w:sz w:val="16"/>
      <w:szCs w:val="16"/>
      <w:lang w:eastAsia="en-US"/>
    </w:rPr>
  </w:style>
  <w:style w:type="paragraph" w:customStyle="1" w:styleId="IGMEmpfnger">
    <w:name w:val="IGM Empfänger"/>
    <w:basedOn w:val="Standard"/>
    <w:qFormat/>
    <w:rsid w:val="000D0193"/>
    <w:pPr>
      <w:tabs>
        <w:tab w:val="left" w:pos="283"/>
        <w:tab w:val="left" w:pos="567"/>
      </w:tabs>
      <w:autoSpaceDE w:val="0"/>
      <w:autoSpaceDN w:val="0"/>
      <w:adjustRightInd w:val="0"/>
      <w:spacing w:line="240" w:lineRule="auto"/>
      <w:textAlignment w:val="center"/>
    </w:pPr>
    <w:rPr>
      <w:rFonts w:ascii="Meta IGM" w:eastAsiaTheme="minorHAnsi" w:hAnsi="Meta IGM" w:cs="Meta OT"/>
      <w:color w:val="000000"/>
      <w:sz w:val="24"/>
      <w:szCs w:val="24"/>
      <w:lang w:eastAsia="en-US"/>
    </w:rPr>
  </w:style>
  <w:style w:type="paragraph" w:customStyle="1" w:styleId="IGMBetreffzeile">
    <w:name w:val="IGM Betreffzeile"/>
    <w:basedOn w:val="Standard"/>
    <w:qFormat/>
    <w:rsid w:val="00160338"/>
    <w:pPr>
      <w:tabs>
        <w:tab w:val="left" w:pos="283"/>
        <w:tab w:val="left" w:pos="567"/>
      </w:tabs>
      <w:autoSpaceDE w:val="0"/>
      <w:autoSpaceDN w:val="0"/>
      <w:adjustRightInd w:val="0"/>
      <w:spacing w:line="240" w:lineRule="auto"/>
      <w:textAlignment w:val="center"/>
    </w:pPr>
    <w:rPr>
      <w:rFonts w:ascii="Meta IGM" w:eastAsiaTheme="minorHAnsi" w:hAnsi="Meta IGM" w:cs="Meta OT"/>
      <w:b/>
      <w:noProof/>
      <w:color w:val="000000"/>
      <w:sz w:val="24"/>
      <w:szCs w:val="24"/>
      <w:lang w:eastAsia="en-US"/>
    </w:rPr>
  </w:style>
  <w:style w:type="paragraph" w:customStyle="1" w:styleId="IGMFlietext">
    <w:name w:val="IGM Fließtext"/>
    <w:basedOn w:val="Standard"/>
    <w:qFormat/>
    <w:rsid w:val="007367C2"/>
    <w:pPr>
      <w:tabs>
        <w:tab w:val="left" w:pos="283"/>
        <w:tab w:val="left" w:pos="567"/>
      </w:tabs>
      <w:autoSpaceDE w:val="0"/>
      <w:autoSpaceDN w:val="0"/>
      <w:adjustRightInd w:val="0"/>
      <w:spacing w:line="240" w:lineRule="auto"/>
      <w:jc w:val="both"/>
      <w:textAlignment w:val="center"/>
    </w:pPr>
    <w:rPr>
      <w:rFonts w:ascii="Meta IGM" w:eastAsiaTheme="minorHAnsi" w:hAnsi="Meta IGM" w:cs="Meta OT"/>
      <w:color w:val="000000"/>
      <w:sz w:val="20"/>
      <w:lang w:eastAsia="en-US"/>
    </w:rPr>
  </w:style>
  <w:style w:type="paragraph" w:customStyle="1" w:styleId="IGMInfospalte">
    <w:name w:val="IGM Infospalte"/>
    <w:basedOn w:val="Standard"/>
    <w:qFormat/>
    <w:rsid w:val="00982C7A"/>
    <w:pPr>
      <w:autoSpaceDE w:val="0"/>
      <w:autoSpaceDN w:val="0"/>
      <w:adjustRightInd w:val="0"/>
      <w:spacing w:line="240" w:lineRule="auto"/>
      <w:jc w:val="right"/>
      <w:textAlignment w:val="center"/>
    </w:pPr>
    <w:rPr>
      <w:rFonts w:ascii="Meta IGM" w:eastAsiaTheme="minorHAnsi" w:hAnsi="Meta IGM" w:cs="Meta OT"/>
      <w:color w:val="000000"/>
      <w:sz w:val="16"/>
      <w:szCs w:val="16"/>
      <w:lang w:eastAsia="en-US"/>
    </w:rPr>
  </w:style>
  <w:style w:type="paragraph" w:customStyle="1" w:styleId="IGMInfospaltefett">
    <w:name w:val="IGM Infospalte fett"/>
    <w:basedOn w:val="IGMInfospalte"/>
    <w:rsid w:val="00982C7A"/>
    <w:rPr>
      <w:b/>
    </w:rPr>
  </w:style>
  <w:style w:type="paragraph" w:customStyle="1" w:styleId="IGMFuzeilefett">
    <w:name w:val="IGM Fußzeile fett"/>
    <w:basedOn w:val="Standard"/>
    <w:rsid w:val="00E67375"/>
    <w:pPr>
      <w:tabs>
        <w:tab w:val="center" w:pos="4536"/>
        <w:tab w:val="right" w:pos="9072"/>
      </w:tabs>
      <w:autoSpaceDE w:val="0"/>
      <w:autoSpaceDN w:val="0"/>
      <w:adjustRightInd w:val="0"/>
      <w:spacing w:line="240" w:lineRule="auto"/>
      <w:textAlignment w:val="center"/>
    </w:pPr>
    <w:rPr>
      <w:rFonts w:ascii="Meta IGM" w:eastAsiaTheme="minorHAnsi" w:hAnsi="Meta IGM" w:cs="Meta OT"/>
      <w:b/>
      <w:color w:val="000000"/>
      <w:sz w:val="16"/>
      <w:szCs w:val="16"/>
      <w:lang w:eastAsia="en-US"/>
    </w:rPr>
  </w:style>
  <w:style w:type="paragraph" w:customStyle="1" w:styleId="IGMFuzeile">
    <w:name w:val="IGM Fußzeile"/>
    <w:basedOn w:val="Standard"/>
    <w:qFormat/>
    <w:rsid w:val="00E67375"/>
    <w:pPr>
      <w:tabs>
        <w:tab w:val="center" w:pos="4536"/>
        <w:tab w:val="right" w:pos="9072"/>
      </w:tabs>
      <w:autoSpaceDE w:val="0"/>
      <w:autoSpaceDN w:val="0"/>
      <w:adjustRightInd w:val="0"/>
      <w:spacing w:line="240" w:lineRule="auto"/>
      <w:textAlignment w:val="center"/>
    </w:pPr>
    <w:rPr>
      <w:rFonts w:ascii="Meta IGM" w:eastAsiaTheme="minorHAnsi" w:hAnsi="Meta IGM" w:cs="Meta OT"/>
      <w:color w:val="000000"/>
      <w:sz w:val="16"/>
      <w:szCs w:val="16"/>
      <w:lang w:eastAsia="en-US"/>
    </w:rPr>
  </w:style>
  <w:style w:type="paragraph" w:customStyle="1" w:styleId="IGMFuzeileDatenschutzhinweis">
    <w:name w:val="IGM Fußzeile Datenschutzhinweis"/>
    <w:basedOn w:val="Standard"/>
    <w:rsid w:val="00E67375"/>
    <w:pPr>
      <w:tabs>
        <w:tab w:val="left" w:pos="283"/>
        <w:tab w:val="left" w:pos="567"/>
      </w:tabs>
      <w:autoSpaceDE w:val="0"/>
      <w:autoSpaceDN w:val="0"/>
      <w:adjustRightInd w:val="0"/>
      <w:spacing w:line="240" w:lineRule="auto"/>
      <w:textAlignment w:val="center"/>
    </w:pPr>
    <w:rPr>
      <w:rFonts w:ascii="Meta IGM" w:eastAsiaTheme="minorHAnsi" w:hAnsi="Meta IGM" w:cs="Meta OT"/>
      <w:color w:val="000000"/>
      <w:sz w:val="12"/>
      <w:szCs w:val="12"/>
      <w:lang w:eastAsia="en-US"/>
    </w:rPr>
  </w:style>
  <w:style w:type="character" w:styleId="Seitenzahl">
    <w:name w:val="page number"/>
    <w:basedOn w:val="Absatz-Standardschriftart"/>
    <w:uiPriority w:val="99"/>
    <w:semiHidden/>
    <w:unhideWhenUsed/>
    <w:rsid w:val="00C10492"/>
    <w:rPr>
      <w:rFonts w:ascii="Meta IGM" w:hAnsi="Meta IGM"/>
      <w:b w:val="0"/>
      <w:i w:val="0"/>
      <w:sz w:val="20"/>
    </w:rPr>
  </w:style>
  <w:style w:type="paragraph" w:customStyle="1" w:styleId="IGMFuzeileDatenschutz">
    <w:name w:val="IGM Fußzeile Datenschutz"/>
    <w:basedOn w:val="Standard"/>
    <w:rsid w:val="00C10492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Meta OT" w:eastAsiaTheme="minorEastAsia" w:hAnsi="Meta OT" w:cs="Meta OT"/>
      <w:noProof/>
      <w:color w:val="000000"/>
      <w:sz w:val="12"/>
      <w:szCs w:val="12"/>
      <w:lang w:val="en-US"/>
    </w:rPr>
  </w:style>
  <w:style w:type="paragraph" w:customStyle="1" w:styleId="IGMSeitenzahl">
    <w:name w:val="IGM Seitenzahl"/>
    <w:basedOn w:val="Standard"/>
    <w:qFormat/>
    <w:rsid w:val="00C10492"/>
    <w:pPr>
      <w:framePr w:wrap="around" w:vAnchor="page" w:hAnchor="page" w:x="11185" w:y="15961" w:anchorLock="1"/>
      <w:autoSpaceDE w:val="0"/>
      <w:autoSpaceDN w:val="0"/>
      <w:adjustRightInd w:val="0"/>
      <w:spacing w:line="240" w:lineRule="auto"/>
      <w:jc w:val="both"/>
      <w:textAlignment w:val="center"/>
    </w:pPr>
    <w:rPr>
      <w:rFonts w:ascii="Meta IGM" w:eastAsiaTheme="minorEastAsia" w:hAnsi="Meta IGM" w:cs="Meta OT"/>
      <w:noProof/>
      <w:color w:val="E3051B"/>
      <w:sz w:val="20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3433D0"/>
    <w:pPr>
      <w:tabs>
        <w:tab w:val="center" w:pos="4536"/>
        <w:tab w:val="right" w:pos="9072"/>
      </w:tabs>
      <w:autoSpaceDE w:val="0"/>
      <w:autoSpaceDN w:val="0"/>
      <w:adjustRightInd w:val="0"/>
      <w:spacing w:line="240" w:lineRule="auto"/>
      <w:jc w:val="both"/>
      <w:textAlignment w:val="center"/>
    </w:pPr>
    <w:rPr>
      <w:rFonts w:ascii="Meta IGM" w:eastAsiaTheme="minorHAnsi" w:hAnsi="Meta IGM" w:cs="Meta OT"/>
      <w:color w:val="000000"/>
      <w:sz w:val="20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3433D0"/>
    <w:rPr>
      <w:rFonts w:ascii="Meta IGM" w:hAnsi="Meta IGM" w:cs="Meta OT"/>
      <w:color w:val="000000"/>
      <w:sz w:val="20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3433D0"/>
    <w:pPr>
      <w:tabs>
        <w:tab w:val="center" w:pos="4536"/>
        <w:tab w:val="right" w:pos="9072"/>
      </w:tabs>
      <w:autoSpaceDE w:val="0"/>
      <w:autoSpaceDN w:val="0"/>
      <w:adjustRightInd w:val="0"/>
      <w:spacing w:line="240" w:lineRule="auto"/>
      <w:jc w:val="both"/>
      <w:textAlignment w:val="center"/>
    </w:pPr>
    <w:rPr>
      <w:rFonts w:ascii="Meta IGM" w:eastAsiaTheme="minorHAnsi" w:hAnsi="Meta IGM" w:cs="Meta OT"/>
      <w:color w:val="000000"/>
      <w:sz w:val="20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3433D0"/>
    <w:rPr>
      <w:rFonts w:ascii="Meta IGM" w:hAnsi="Meta IGM" w:cs="Meta OT"/>
      <w:color w:val="000000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64B68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rsid w:val="00764B68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A4C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A4C17"/>
    <w:rPr>
      <w:rFonts w:ascii="Segoe UI" w:eastAsia="Times New Roman" w:hAnsi="Segoe UI" w:cs="Segoe UI"/>
      <w:sz w:val="18"/>
      <w:szCs w:val="18"/>
      <w:lang w:eastAsia="de-DE"/>
    </w:rPr>
  </w:style>
  <w:style w:type="paragraph" w:customStyle="1" w:styleId="Default">
    <w:name w:val="Default"/>
    <w:rsid w:val="003C6E92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eastAsia="de-DE"/>
    </w:rPr>
  </w:style>
  <w:style w:type="paragraph" w:styleId="Listenabsatz">
    <w:name w:val="List Paragraph"/>
    <w:basedOn w:val="Standard"/>
    <w:uiPriority w:val="34"/>
    <w:qFormat/>
    <w:rsid w:val="003C6E92"/>
    <w:pPr>
      <w:spacing w:line="240" w:lineRule="auto"/>
      <w:ind w:left="720"/>
      <w:contextualSpacing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1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zygulaa\AppData\Local\Temp\Briefvorlage-Gliederung-Einzelschreiben-4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19087d7-a99f-4446-923a-ceadf0066ff9">
      <Terms xmlns="http://schemas.microsoft.com/office/infopath/2007/PartnerControls"/>
    </lcf76f155ced4ddcb4097134ff3c332f>
    <TaxCatchAll xmlns="01b6d60f-436a-4975-80aa-5daf7af0010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2D0D846F5C3A438006149A123E6D5D" ma:contentTypeVersion="17" ma:contentTypeDescription="Ein neues Dokument erstellen." ma:contentTypeScope="" ma:versionID="3b4c66a504b6556adf1e78021ee930f1">
  <xsd:schema xmlns:xsd="http://www.w3.org/2001/XMLSchema" xmlns:xs="http://www.w3.org/2001/XMLSchema" xmlns:p="http://schemas.microsoft.com/office/2006/metadata/properties" xmlns:ns2="519087d7-a99f-4446-923a-ceadf0066ff9" xmlns:ns3="01b6d60f-436a-4975-80aa-5daf7af0010b" targetNamespace="http://schemas.microsoft.com/office/2006/metadata/properties" ma:root="true" ma:fieldsID="22253a879f1a9d3e7f670903d7fba174" ns2:_="" ns3:_="">
    <xsd:import namespace="519087d7-a99f-4446-923a-ceadf0066ff9"/>
    <xsd:import namespace="01b6d60f-436a-4975-80aa-5daf7af001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9087d7-a99f-4446-923a-ceadf0066f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4e1a643d-3598-46ed-9344-1c0e2c5085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6d60f-436a-4975-80aa-5daf7af0010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44de1d0-2de8-4dc5-bf54-0ad8c417a7d3}" ma:internalName="TaxCatchAll" ma:showField="CatchAllData" ma:web="01b6d60f-436a-4975-80aa-5daf7af001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D8D579-2FCF-41DE-AAA5-37AEA3B4BE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53963D-79C1-4BF7-9A3C-D9A4D8E85253}">
  <ds:schemaRefs>
    <ds:schemaRef ds:uri="http://schemas.microsoft.com/office/2006/metadata/properties"/>
    <ds:schemaRef ds:uri="http://schemas.microsoft.com/office/infopath/2007/PartnerControls"/>
    <ds:schemaRef ds:uri="519087d7-a99f-4446-923a-ceadf0066ff9"/>
    <ds:schemaRef ds:uri="01b6d60f-436a-4975-80aa-5daf7af0010b"/>
  </ds:schemaRefs>
</ds:datastoreItem>
</file>

<file path=customXml/itemProps3.xml><?xml version="1.0" encoding="utf-8"?>
<ds:datastoreItem xmlns:ds="http://schemas.openxmlformats.org/officeDocument/2006/customXml" ds:itemID="{5F6BB615-657D-4721-97ED-5E064E0E2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9087d7-a99f-4446-923a-ceadf0066ff9"/>
    <ds:schemaRef ds:uri="01b6d60f-436a-4975-80aa-5daf7af001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Briefvorlage-Gliederung-Einzelschreiben-4.dotx</Template>
  <TotalTime>0</TotalTime>
  <Pages>1</Pages>
  <Words>175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Szygula, Anna</dc:creator>
  <cp:keywords/>
  <dc:description/>
  <cp:lastModifiedBy>Stenzel, Florian</cp:lastModifiedBy>
  <cp:revision>3</cp:revision>
  <cp:lastPrinted>2023-09-14T15:41:00Z</cp:lastPrinted>
  <dcterms:created xsi:type="dcterms:W3CDTF">2023-09-14T15:41:00Z</dcterms:created>
  <dcterms:modified xsi:type="dcterms:W3CDTF">2023-09-14T15:43:00Z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0x0101009C2D0D846F5C3A438006149A123E6D5D</vt:lpwstr>
  </property>
  <property fmtid="{D5CDD505-2E9C-101B-9397-08002B2CF9AE}" pid="3" name="MediaServiceImageTags">
    <vt:lpwstr/>
  </property>
</Properties>
</file>